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4FEF6" w14:textId="11DA0843" w:rsidR="000E5593" w:rsidRPr="00F063EA" w:rsidRDefault="000E5593" w:rsidP="00F063EA">
      <w:pPr>
        <w:pStyle w:val="Heading2"/>
        <w:ind w:left="0" w:firstLine="0"/>
        <w:jc w:val="left"/>
        <w:rPr>
          <w:lang w:val="it-IT"/>
        </w:rPr>
      </w:pPr>
      <w:bookmarkStart w:id="0" w:name="_Toc71634473"/>
      <w:bookmarkStart w:id="1" w:name="_Toc115287487"/>
      <w:bookmarkStart w:id="2" w:name="_Toc194393119"/>
      <w:r w:rsidRPr="007F74F1">
        <w:rPr>
          <w:lang w:val="it-IT"/>
        </w:rPr>
        <w:t xml:space="preserve">Allegato </w:t>
      </w:r>
      <w:r w:rsidR="00617B74">
        <w:rPr>
          <w:lang w:val="it-IT"/>
        </w:rPr>
        <w:t>4</w:t>
      </w:r>
      <w:r w:rsidRPr="007F74F1">
        <w:rPr>
          <w:lang w:val="it-IT"/>
        </w:rPr>
        <w:t>: Modello per la richiesta di erogazione a titolo di anticipazione/acconto</w:t>
      </w:r>
      <w:bookmarkEnd w:id="0"/>
      <w:bookmarkEnd w:id="1"/>
      <w:bookmarkEnd w:id="2"/>
    </w:p>
    <w:p w14:paraId="28A5EE33" w14:textId="77777777" w:rsidR="000E5593" w:rsidRPr="00E52C7A" w:rsidRDefault="000E5593" w:rsidP="007F74F1">
      <w:pPr>
        <w:jc w:val="center"/>
        <w:rPr>
          <w:b/>
          <w:sz w:val="24"/>
          <w:szCs w:val="24"/>
          <w:lang w:val="it-IT" w:eastAsia="it-IT"/>
        </w:rPr>
      </w:pPr>
      <w:r w:rsidRPr="00E52C7A">
        <w:rPr>
          <w:b/>
          <w:sz w:val="24"/>
          <w:szCs w:val="24"/>
          <w:lang w:val="it-IT" w:eastAsia="it-IT"/>
        </w:rPr>
        <w:t>RICHIESTA DI EROGAZIONE DEL CONTRIBUTO</w:t>
      </w:r>
    </w:p>
    <w:p w14:paraId="00AFDF77" w14:textId="77777777" w:rsidR="000E5593" w:rsidRPr="00E52C7A" w:rsidRDefault="000E5593" w:rsidP="007F74F1">
      <w:pPr>
        <w:jc w:val="center"/>
        <w:rPr>
          <w:sz w:val="24"/>
          <w:szCs w:val="24"/>
          <w:lang w:val="it-IT" w:eastAsia="it-IT"/>
        </w:rPr>
      </w:pPr>
      <w:r w:rsidRPr="00E52C7A">
        <w:rPr>
          <w:b/>
          <w:sz w:val="24"/>
          <w:szCs w:val="24"/>
          <w:lang w:val="it-IT" w:eastAsia="it-IT"/>
        </w:rPr>
        <w:t>A TITOLO DI ANTICIPO o ACCONTO RELATIVO A</w:t>
      </w:r>
    </w:p>
    <w:p w14:paraId="761C8FE6" w14:textId="77777777" w:rsidR="000E5593" w:rsidRPr="00E52C7A" w:rsidRDefault="000E5593" w:rsidP="007F74F1">
      <w:pPr>
        <w:jc w:val="center"/>
        <w:rPr>
          <w:sz w:val="24"/>
          <w:szCs w:val="24"/>
          <w:lang w:val="it-IT" w:eastAsia="it-IT"/>
        </w:rPr>
      </w:pPr>
      <w:r w:rsidRPr="00E52C7A">
        <w:rPr>
          <w:sz w:val="24"/>
          <w:szCs w:val="24"/>
          <w:lang w:val="it-IT" w:eastAsia="it-IT"/>
        </w:rPr>
        <w:t>(</w:t>
      </w:r>
      <w:r w:rsidRPr="00E52C7A">
        <w:rPr>
          <w:i/>
          <w:sz w:val="24"/>
          <w:szCs w:val="24"/>
          <w:lang w:val="it-IT" w:eastAsia="it-IT"/>
        </w:rPr>
        <w:t>indicazioni relative alla procedura di concessione dell’aiuto</w:t>
      </w:r>
      <w:r w:rsidRPr="00E52C7A">
        <w:rPr>
          <w:sz w:val="24"/>
          <w:szCs w:val="24"/>
          <w:lang w:val="it-IT" w:eastAsia="it-IT"/>
        </w:rPr>
        <w:t xml:space="preserve">) </w:t>
      </w:r>
    </w:p>
    <w:p w14:paraId="40C9692F" w14:textId="77777777" w:rsidR="000E5593" w:rsidRPr="007F74F1" w:rsidRDefault="000E5593" w:rsidP="007F74F1">
      <w:pPr>
        <w:jc w:val="left"/>
        <w:rPr>
          <w:szCs w:val="24"/>
          <w:lang w:val="it-IT" w:eastAsia="it-IT"/>
        </w:rPr>
      </w:pPr>
    </w:p>
    <w:p w14:paraId="09D51468" w14:textId="4E617F3D" w:rsidR="000E5593" w:rsidRDefault="000E5593" w:rsidP="007F74F1">
      <w:pPr>
        <w:spacing w:after="80"/>
        <w:contextualSpacing/>
        <w:rPr>
          <w:sz w:val="24"/>
          <w:szCs w:val="24"/>
          <w:lang w:val="it-IT"/>
        </w:rPr>
      </w:pPr>
      <w:r w:rsidRPr="00E52C7A">
        <w:rPr>
          <w:sz w:val="24"/>
          <w:szCs w:val="24"/>
          <w:lang w:val="it-IT"/>
        </w:rPr>
        <w:t xml:space="preserve">Il sottoscritto </w:t>
      </w:r>
      <w:r w:rsidR="007F2F32" w:rsidRPr="00E52C7A">
        <w:rPr>
          <w:sz w:val="24"/>
          <w:szCs w:val="24"/>
          <w:lang w:val="it-IT"/>
        </w:rPr>
        <w:t>____________________</w:t>
      </w:r>
      <w:r w:rsidR="00572545" w:rsidRPr="00E52C7A">
        <w:rPr>
          <w:sz w:val="24"/>
          <w:szCs w:val="24"/>
          <w:lang w:val="it-IT"/>
        </w:rPr>
        <w:t xml:space="preserve"> </w:t>
      </w:r>
      <w:r w:rsidRPr="00E52C7A">
        <w:rPr>
          <w:sz w:val="24"/>
          <w:szCs w:val="24"/>
          <w:lang w:val="it-IT"/>
        </w:rPr>
        <w:t xml:space="preserve">nato a </w:t>
      </w:r>
      <w:r w:rsidR="007F2F32" w:rsidRPr="00E52C7A">
        <w:rPr>
          <w:sz w:val="24"/>
          <w:szCs w:val="24"/>
          <w:lang w:val="it-IT"/>
        </w:rPr>
        <w:t xml:space="preserve">______________ </w:t>
      </w:r>
      <w:r w:rsidRPr="00E52C7A">
        <w:rPr>
          <w:sz w:val="24"/>
          <w:szCs w:val="24"/>
          <w:lang w:val="it-IT"/>
        </w:rPr>
        <w:t xml:space="preserve">il </w:t>
      </w:r>
      <w:r w:rsidR="007F2F32" w:rsidRPr="00E52C7A">
        <w:rPr>
          <w:sz w:val="24"/>
          <w:szCs w:val="24"/>
          <w:lang w:val="it-IT"/>
        </w:rPr>
        <w:t>___________</w:t>
      </w:r>
      <w:r w:rsidRPr="00E52C7A">
        <w:rPr>
          <w:sz w:val="24"/>
          <w:szCs w:val="24"/>
          <w:lang w:val="it-IT"/>
        </w:rPr>
        <w:t xml:space="preserve"> residente in </w:t>
      </w:r>
      <w:r w:rsidR="007F2F32" w:rsidRPr="00E52C7A">
        <w:rPr>
          <w:sz w:val="24"/>
          <w:szCs w:val="24"/>
          <w:lang w:val="it-IT"/>
        </w:rPr>
        <w:t xml:space="preserve">___________________________ </w:t>
      </w:r>
      <w:r w:rsidRPr="00E52C7A">
        <w:rPr>
          <w:sz w:val="24"/>
          <w:szCs w:val="24"/>
          <w:lang w:val="it-IT"/>
        </w:rPr>
        <w:t xml:space="preserve">via </w:t>
      </w:r>
      <w:r w:rsidR="007F2F32" w:rsidRPr="00E52C7A">
        <w:rPr>
          <w:sz w:val="24"/>
          <w:szCs w:val="24"/>
          <w:lang w:val="it-IT"/>
        </w:rPr>
        <w:t>_____________________</w:t>
      </w:r>
      <w:r w:rsidRPr="00E52C7A">
        <w:rPr>
          <w:sz w:val="24"/>
          <w:szCs w:val="24"/>
          <w:lang w:val="it-IT"/>
        </w:rPr>
        <w:tab/>
        <w:t xml:space="preserve">n. </w:t>
      </w:r>
      <w:r w:rsidR="007F2F32" w:rsidRPr="00E52C7A">
        <w:rPr>
          <w:sz w:val="24"/>
          <w:szCs w:val="24"/>
          <w:lang w:val="it-IT"/>
        </w:rPr>
        <w:t xml:space="preserve">___ </w:t>
      </w:r>
      <w:r w:rsidRPr="00E52C7A">
        <w:rPr>
          <w:sz w:val="24"/>
          <w:szCs w:val="24"/>
          <w:lang w:val="it-IT"/>
        </w:rPr>
        <w:t>in qualità di legale rappresentante d</w:t>
      </w:r>
      <w:r w:rsidR="007F2F32" w:rsidRPr="00E52C7A">
        <w:rPr>
          <w:sz w:val="24"/>
          <w:szCs w:val="24"/>
          <w:lang w:val="it-IT"/>
        </w:rPr>
        <w:t>i ________________</w:t>
      </w:r>
      <w:r w:rsidRPr="00E52C7A">
        <w:rPr>
          <w:sz w:val="24"/>
          <w:szCs w:val="24"/>
          <w:lang w:val="it-IT"/>
        </w:rPr>
        <w:t xml:space="preserve"> in relazione al progetto </w:t>
      </w:r>
      <w:r w:rsidR="007F2F32" w:rsidRPr="00E52C7A">
        <w:rPr>
          <w:sz w:val="24"/>
          <w:szCs w:val="24"/>
          <w:lang w:val="it-IT"/>
        </w:rPr>
        <w:t>___________</w:t>
      </w:r>
      <w:r w:rsidRPr="00E52C7A">
        <w:rPr>
          <w:sz w:val="24"/>
          <w:szCs w:val="24"/>
          <w:lang w:val="it-IT"/>
        </w:rPr>
        <w:t>_______________ di cui a _________(</w:t>
      </w:r>
      <w:r w:rsidRPr="00E52C7A">
        <w:rPr>
          <w:i/>
          <w:sz w:val="24"/>
          <w:szCs w:val="24"/>
          <w:lang w:val="it-IT"/>
        </w:rPr>
        <w:t>inserire riferimenti alla procedura in base alla quale l’iniziativa è stata finanziata</w:t>
      </w:r>
      <w:r w:rsidRPr="00E52C7A">
        <w:rPr>
          <w:sz w:val="24"/>
          <w:szCs w:val="24"/>
          <w:lang w:val="it-IT"/>
        </w:rPr>
        <w:t>)__________ ammesso a contributo con _________ n° ____ del ____________ dalla REGIONE CALABRIA,  Dipartimento _____________ ai sensi del ________________ (</w:t>
      </w:r>
      <w:r w:rsidRPr="00E52C7A">
        <w:rPr>
          <w:i/>
          <w:sz w:val="24"/>
          <w:szCs w:val="24"/>
          <w:lang w:val="it-IT"/>
        </w:rPr>
        <w:t>indicazioni relative alla procedura di concessione dell’aiuto</w:t>
      </w:r>
      <w:r w:rsidRPr="00E52C7A">
        <w:rPr>
          <w:sz w:val="24"/>
          <w:szCs w:val="24"/>
          <w:lang w:val="it-IT"/>
        </w:rPr>
        <w:t xml:space="preserve">)__________________, per un importo del contributo pari a Euro _____________________. </w:t>
      </w:r>
    </w:p>
    <w:p w14:paraId="12FEE5BE" w14:textId="77777777" w:rsidR="00407695" w:rsidRPr="00E52C7A" w:rsidRDefault="00407695" w:rsidP="007F74F1">
      <w:pPr>
        <w:spacing w:after="80"/>
        <w:contextualSpacing/>
        <w:rPr>
          <w:b/>
          <w:sz w:val="24"/>
          <w:szCs w:val="24"/>
          <w:lang w:val="it-IT"/>
        </w:rPr>
      </w:pPr>
    </w:p>
    <w:p w14:paraId="4E7C9593" w14:textId="7069EF3E" w:rsidR="000E5593" w:rsidRPr="00E52C7A" w:rsidRDefault="000E5593" w:rsidP="007F74F1">
      <w:pPr>
        <w:spacing w:before="240" w:after="240"/>
        <w:contextualSpacing/>
        <w:jc w:val="center"/>
        <w:rPr>
          <w:b/>
          <w:sz w:val="24"/>
          <w:szCs w:val="24"/>
          <w:lang w:val="it-IT"/>
        </w:rPr>
      </w:pPr>
      <w:r w:rsidRPr="00E52C7A">
        <w:rPr>
          <w:b/>
          <w:sz w:val="24"/>
          <w:szCs w:val="24"/>
          <w:lang w:val="it-IT"/>
        </w:rPr>
        <w:t>CHIEDE</w:t>
      </w:r>
      <w:r w:rsidR="007A35AD">
        <w:rPr>
          <w:b/>
          <w:sz w:val="24"/>
          <w:szCs w:val="24"/>
          <w:lang w:val="it-IT"/>
        </w:rPr>
        <w:t xml:space="preserve"> l’erogazione</w:t>
      </w:r>
    </w:p>
    <w:p w14:paraId="35EB2317" w14:textId="77777777" w:rsidR="00FE0902" w:rsidRPr="00E52C7A" w:rsidRDefault="00FE0902" w:rsidP="007F74F1">
      <w:pPr>
        <w:spacing w:before="240" w:after="240"/>
        <w:contextualSpacing/>
        <w:jc w:val="center"/>
        <w:rPr>
          <w:sz w:val="24"/>
          <w:szCs w:val="24"/>
          <w:lang w:val="it-IT"/>
        </w:rPr>
      </w:pPr>
    </w:p>
    <w:p w14:paraId="351FA38F" w14:textId="45BFC87E" w:rsidR="007F2F32" w:rsidRPr="00E52C7A" w:rsidRDefault="000E5593" w:rsidP="00C04C4B">
      <w:pPr>
        <w:widowControl/>
        <w:numPr>
          <w:ilvl w:val="0"/>
          <w:numId w:val="34"/>
        </w:numPr>
        <w:suppressAutoHyphens/>
        <w:autoSpaceDE/>
        <w:autoSpaceDN/>
        <w:spacing w:before="0" w:after="80"/>
        <w:contextualSpacing/>
        <w:rPr>
          <w:sz w:val="24"/>
          <w:szCs w:val="24"/>
          <w:lang w:val="it-IT"/>
        </w:rPr>
      </w:pPr>
      <w:r w:rsidRPr="00E52C7A">
        <w:rPr>
          <w:sz w:val="24"/>
          <w:szCs w:val="24"/>
          <w:u w:val="single"/>
          <w:lang w:val="it-IT"/>
        </w:rPr>
        <w:t>dell’anticipazione</w:t>
      </w:r>
      <w:r w:rsidRPr="00E52C7A">
        <w:rPr>
          <w:sz w:val="24"/>
          <w:szCs w:val="24"/>
          <w:lang w:val="it-IT"/>
        </w:rPr>
        <w:t xml:space="preserve"> prevista di </w:t>
      </w:r>
      <w:r w:rsidR="007F2F32" w:rsidRPr="00E52C7A">
        <w:rPr>
          <w:sz w:val="24"/>
          <w:szCs w:val="24"/>
          <w:lang w:val="it-IT"/>
        </w:rPr>
        <w:t>€ _______________</w:t>
      </w:r>
      <w:r w:rsidRPr="00E52C7A">
        <w:rPr>
          <w:sz w:val="24"/>
          <w:szCs w:val="24"/>
          <w:lang w:val="it-IT"/>
        </w:rPr>
        <w:t>, pari al ___% dell’ammontare complessivo del contributo concesso</w:t>
      </w:r>
      <w:r w:rsidR="00170666" w:rsidRPr="00E52C7A">
        <w:rPr>
          <w:sz w:val="24"/>
          <w:szCs w:val="24"/>
          <w:lang w:val="it-IT"/>
        </w:rPr>
        <w:t>, dietro presentazione di fide</w:t>
      </w:r>
      <w:r w:rsidR="00B1605A">
        <w:rPr>
          <w:sz w:val="24"/>
          <w:szCs w:val="24"/>
          <w:lang w:val="it-IT"/>
        </w:rPr>
        <w:t>i</w:t>
      </w:r>
      <w:r w:rsidR="00170666" w:rsidRPr="00E52C7A">
        <w:rPr>
          <w:sz w:val="24"/>
          <w:szCs w:val="24"/>
          <w:lang w:val="it-IT"/>
        </w:rPr>
        <w:t>ussione o polizza assicurativa</w:t>
      </w:r>
      <w:r w:rsidR="007A35AD">
        <w:rPr>
          <w:sz w:val="24"/>
          <w:szCs w:val="24"/>
          <w:lang w:val="it-IT"/>
        </w:rPr>
        <w:t>;</w:t>
      </w:r>
    </w:p>
    <w:p w14:paraId="3CC0ABAE" w14:textId="34958A4D" w:rsidR="000E5593" w:rsidRPr="00E52C7A" w:rsidRDefault="000E5593" w:rsidP="00C04C4B">
      <w:pPr>
        <w:widowControl/>
        <w:numPr>
          <w:ilvl w:val="0"/>
          <w:numId w:val="34"/>
        </w:numPr>
        <w:suppressAutoHyphens/>
        <w:autoSpaceDE/>
        <w:autoSpaceDN/>
        <w:spacing w:before="0" w:after="80"/>
        <w:contextualSpacing/>
        <w:jc w:val="left"/>
        <w:rPr>
          <w:b/>
          <w:sz w:val="24"/>
          <w:szCs w:val="24"/>
          <w:lang w:val="it-IT"/>
        </w:rPr>
      </w:pPr>
      <w:r w:rsidRPr="00E52C7A">
        <w:rPr>
          <w:sz w:val="24"/>
          <w:szCs w:val="24"/>
          <w:u w:val="single"/>
          <w:lang w:val="it-IT"/>
        </w:rPr>
        <w:t>dell’acconto</w:t>
      </w:r>
      <w:r w:rsidRPr="00E52C7A">
        <w:rPr>
          <w:sz w:val="24"/>
          <w:szCs w:val="24"/>
          <w:lang w:val="it-IT"/>
        </w:rPr>
        <w:t xml:space="preserve"> previsto di </w:t>
      </w:r>
      <w:r w:rsidR="007F2F32" w:rsidRPr="00E52C7A">
        <w:rPr>
          <w:sz w:val="24"/>
          <w:szCs w:val="24"/>
          <w:lang w:val="it-IT"/>
        </w:rPr>
        <w:t>€ _______________</w:t>
      </w:r>
      <w:r w:rsidRPr="00E52C7A">
        <w:rPr>
          <w:sz w:val="24"/>
          <w:szCs w:val="24"/>
          <w:lang w:val="it-IT"/>
        </w:rPr>
        <w:t>, pari al __% dell’ammontare complessivo del contributo co</w:t>
      </w:r>
      <w:r w:rsidR="00170666" w:rsidRPr="00E52C7A">
        <w:rPr>
          <w:sz w:val="24"/>
          <w:szCs w:val="24"/>
          <w:lang w:val="it-IT"/>
        </w:rPr>
        <w:t>ncesso</w:t>
      </w:r>
      <w:r w:rsidR="007A35AD">
        <w:rPr>
          <w:sz w:val="24"/>
          <w:szCs w:val="24"/>
          <w:lang w:val="it-IT"/>
        </w:rPr>
        <w:t>.</w:t>
      </w:r>
    </w:p>
    <w:p w14:paraId="2B1763D6" w14:textId="77777777" w:rsidR="00170666" w:rsidRPr="00E52C7A" w:rsidRDefault="00170666" w:rsidP="007F74F1">
      <w:pPr>
        <w:jc w:val="center"/>
        <w:rPr>
          <w:b/>
          <w:sz w:val="24"/>
          <w:szCs w:val="24"/>
          <w:lang w:val="it-IT"/>
        </w:rPr>
      </w:pPr>
    </w:p>
    <w:p w14:paraId="468702E9" w14:textId="44FFF99A" w:rsidR="000E5593" w:rsidRPr="00E52C7A" w:rsidRDefault="000E5593" w:rsidP="007F74F1">
      <w:pPr>
        <w:jc w:val="center"/>
        <w:rPr>
          <w:b/>
          <w:sz w:val="24"/>
          <w:szCs w:val="24"/>
          <w:lang w:val="it-IT"/>
        </w:rPr>
      </w:pPr>
      <w:r w:rsidRPr="00E52C7A">
        <w:rPr>
          <w:b/>
          <w:sz w:val="24"/>
          <w:szCs w:val="24"/>
          <w:lang w:val="it-IT"/>
        </w:rPr>
        <w:t>INOLTRE CHIEDE</w:t>
      </w:r>
    </w:p>
    <w:p w14:paraId="4487702C" w14:textId="77777777" w:rsidR="000E5593" w:rsidRPr="00E52C7A" w:rsidRDefault="000E5593" w:rsidP="007F74F1">
      <w:pPr>
        <w:jc w:val="center"/>
        <w:rPr>
          <w:b/>
          <w:sz w:val="24"/>
          <w:szCs w:val="24"/>
          <w:lang w:val="it-IT"/>
        </w:rPr>
      </w:pPr>
    </w:p>
    <w:p w14:paraId="1AE7256C" w14:textId="4E965B0D" w:rsidR="000E5593" w:rsidRPr="00E52C7A" w:rsidRDefault="000E5593" w:rsidP="007A35AD">
      <w:pPr>
        <w:spacing w:after="80"/>
        <w:ind w:left="90" w:right="72"/>
        <w:contextualSpacing/>
        <w:rPr>
          <w:sz w:val="24"/>
          <w:szCs w:val="24"/>
          <w:lang w:val="it-IT"/>
        </w:rPr>
      </w:pPr>
      <w:r w:rsidRPr="00E52C7A">
        <w:rPr>
          <w:sz w:val="24"/>
          <w:szCs w:val="24"/>
          <w:lang w:val="it-IT"/>
        </w:rPr>
        <w:t xml:space="preserve">che il suddetto importo sia accreditato sul seguente conto corrente bancario intestato all’impresa: </w:t>
      </w:r>
      <w:r w:rsidR="007F2F32" w:rsidRPr="00E52C7A">
        <w:rPr>
          <w:sz w:val="24"/>
          <w:szCs w:val="24"/>
          <w:lang w:val="it-IT"/>
        </w:rPr>
        <w:t>________________________</w:t>
      </w:r>
      <w:r w:rsidRPr="00E52C7A">
        <w:rPr>
          <w:sz w:val="24"/>
          <w:szCs w:val="24"/>
          <w:lang w:val="it-IT"/>
        </w:rPr>
        <w:t xml:space="preserve"> n. conto corrente</w:t>
      </w:r>
      <w:r w:rsidRPr="00E52C7A">
        <w:rPr>
          <w:sz w:val="24"/>
          <w:szCs w:val="24"/>
          <w:lang w:val="it-IT"/>
        </w:rPr>
        <w:tab/>
      </w:r>
      <w:r w:rsidR="007F2F32" w:rsidRPr="00E52C7A">
        <w:rPr>
          <w:sz w:val="24"/>
          <w:szCs w:val="24"/>
          <w:lang w:val="it-IT"/>
        </w:rPr>
        <w:t xml:space="preserve">____________ </w:t>
      </w:r>
      <w:r w:rsidRPr="00E52C7A">
        <w:rPr>
          <w:sz w:val="24"/>
          <w:szCs w:val="24"/>
          <w:lang w:val="it-IT"/>
        </w:rPr>
        <w:t>istituto di credito</w:t>
      </w:r>
      <w:r w:rsidR="007F2F32" w:rsidRPr="00E52C7A">
        <w:rPr>
          <w:sz w:val="24"/>
          <w:szCs w:val="24"/>
          <w:lang w:val="it-IT"/>
        </w:rPr>
        <w:t xml:space="preserve"> _________________________ </w:t>
      </w:r>
      <w:r w:rsidRPr="00E52C7A">
        <w:rPr>
          <w:sz w:val="24"/>
          <w:szCs w:val="24"/>
          <w:lang w:val="it-IT"/>
        </w:rPr>
        <w:t>agenzia</w:t>
      </w:r>
      <w:r w:rsidR="007F2F32" w:rsidRPr="00E52C7A">
        <w:rPr>
          <w:sz w:val="24"/>
          <w:szCs w:val="24"/>
          <w:lang w:val="it-IT"/>
        </w:rPr>
        <w:t xml:space="preserve"> ___</w:t>
      </w:r>
      <w:r w:rsidRPr="00E52C7A">
        <w:rPr>
          <w:sz w:val="24"/>
          <w:szCs w:val="24"/>
          <w:lang w:val="it-IT"/>
        </w:rPr>
        <w:tab/>
        <w:t>di</w:t>
      </w:r>
      <w:r w:rsidR="007F2F32" w:rsidRPr="00E52C7A">
        <w:rPr>
          <w:sz w:val="24"/>
          <w:szCs w:val="24"/>
          <w:lang w:val="it-IT"/>
        </w:rPr>
        <w:t xml:space="preserve"> __________________</w:t>
      </w:r>
      <w:r w:rsidRPr="00E52C7A">
        <w:rPr>
          <w:sz w:val="24"/>
          <w:szCs w:val="24"/>
          <w:lang w:val="it-IT"/>
        </w:rPr>
        <w:t>ABI</w:t>
      </w:r>
      <w:r w:rsidR="007F2F32" w:rsidRPr="00E52C7A">
        <w:rPr>
          <w:sz w:val="24"/>
          <w:szCs w:val="24"/>
          <w:lang w:val="it-IT"/>
        </w:rPr>
        <w:t xml:space="preserve"> ________</w:t>
      </w:r>
      <w:r w:rsidRPr="00E52C7A">
        <w:rPr>
          <w:sz w:val="24"/>
          <w:szCs w:val="24"/>
          <w:lang w:val="it-IT"/>
        </w:rPr>
        <w:t>CAB</w:t>
      </w:r>
      <w:r w:rsidR="007F2F32" w:rsidRPr="00E52C7A">
        <w:rPr>
          <w:sz w:val="24"/>
          <w:szCs w:val="24"/>
          <w:lang w:val="it-IT"/>
        </w:rPr>
        <w:t xml:space="preserve">_____________ </w:t>
      </w:r>
      <w:r w:rsidRPr="00E52C7A">
        <w:rPr>
          <w:sz w:val="24"/>
          <w:szCs w:val="24"/>
          <w:lang w:val="it-IT"/>
        </w:rPr>
        <w:t>IBAN</w:t>
      </w:r>
      <w:r w:rsidR="007F2F32" w:rsidRPr="00E52C7A">
        <w:rPr>
          <w:sz w:val="24"/>
          <w:szCs w:val="24"/>
          <w:lang w:val="it-IT"/>
        </w:rPr>
        <w:t xml:space="preserve"> ____________________________________</w:t>
      </w:r>
    </w:p>
    <w:p w14:paraId="038D7254" w14:textId="77777777" w:rsidR="00170666" w:rsidRPr="00E52C7A" w:rsidRDefault="00170666" w:rsidP="00170666">
      <w:pPr>
        <w:widowControl/>
        <w:autoSpaceDE/>
        <w:autoSpaceDN/>
        <w:spacing w:before="0" w:after="200" w:line="276" w:lineRule="auto"/>
        <w:jc w:val="left"/>
        <w:rPr>
          <w:b/>
          <w:sz w:val="24"/>
          <w:szCs w:val="24"/>
          <w:lang w:val="it-IT"/>
        </w:rPr>
      </w:pPr>
    </w:p>
    <w:p w14:paraId="3093671E" w14:textId="57A58288" w:rsidR="000E5593" w:rsidRPr="00E52C7A" w:rsidRDefault="000E5593" w:rsidP="00170666">
      <w:pPr>
        <w:widowControl/>
        <w:autoSpaceDE/>
        <w:autoSpaceDN/>
        <w:spacing w:before="0" w:after="200" w:line="276" w:lineRule="auto"/>
        <w:jc w:val="left"/>
        <w:rPr>
          <w:i/>
          <w:sz w:val="24"/>
          <w:szCs w:val="24"/>
          <w:u w:val="single"/>
          <w:lang w:val="it-IT"/>
        </w:rPr>
      </w:pPr>
      <w:r w:rsidRPr="00E52C7A">
        <w:rPr>
          <w:b/>
          <w:sz w:val="24"/>
          <w:szCs w:val="24"/>
          <w:lang w:val="it-IT"/>
        </w:rPr>
        <w:t>ALLEGA</w:t>
      </w:r>
    </w:p>
    <w:p w14:paraId="21E7BD4C" w14:textId="77777777" w:rsidR="000E5593" w:rsidRPr="00E52C7A" w:rsidRDefault="000E5593" w:rsidP="007F74F1">
      <w:pPr>
        <w:tabs>
          <w:tab w:val="left" w:pos="375"/>
        </w:tabs>
        <w:spacing w:line="340" w:lineRule="atLeast"/>
        <w:ind w:left="15"/>
        <w:rPr>
          <w:sz w:val="24"/>
          <w:szCs w:val="24"/>
          <w:lang w:val="it-IT"/>
        </w:rPr>
      </w:pPr>
      <w:r w:rsidRPr="00E52C7A">
        <w:rPr>
          <w:i/>
          <w:sz w:val="24"/>
          <w:szCs w:val="24"/>
          <w:u w:val="single"/>
          <w:lang w:val="it-IT"/>
        </w:rPr>
        <w:t>Nel caso di richiesta di erogazione dell’anticipazione</w:t>
      </w:r>
      <w:r w:rsidRPr="00E52C7A">
        <w:rPr>
          <w:sz w:val="24"/>
          <w:szCs w:val="24"/>
          <w:lang w:val="it-IT"/>
        </w:rPr>
        <w:t>:</w:t>
      </w:r>
    </w:p>
    <w:p w14:paraId="5255C674" w14:textId="6CA78D23" w:rsidR="000E5593" w:rsidRPr="00E52C7A" w:rsidRDefault="000E5593" w:rsidP="00C04C4B">
      <w:pPr>
        <w:pStyle w:val="Paragrafoelenco1"/>
        <w:widowControl/>
        <w:numPr>
          <w:ilvl w:val="0"/>
          <w:numId w:val="30"/>
        </w:numPr>
        <w:tabs>
          <w:tab w:val="left" w:pos="993"/>
        </w:tabs>
        <w:suppressAutoHyphens/>
        <w:autoSpaceDE/>
        <w:autoSpaceDN/>
        <w:spacing w:before="0" w:after="80"/>
        <w:ind w:left="450"/>
        <w:contextualSpacing/>
        <w:rPr>
          <w:sz w:val="24"/>
          <w:szCs w:val="24"/>
          <w:lang w:val="it-IT"/>
        </w:rPr>
      </w:pPr>
      <w:r w:rsidRPr="00E52C7A">
        <w:rPr>
          <w:sz w:val="24"/>
          <w:szCs w:val="24"/>
          <w:lang w:val="it-IT"/>
        </w:rPr>
        <w:t>Polizza fideiussoria o assicurativa</w:t>
      </w:r>
      <w:r w:rsidR="0033548C">
        <w:rPr>
          <w:sz w:val="24"/>
          <w:szCs w:val="24"/>
          <w:lang w:val="it-IT"/>
        </w:rPr>
        <w:t xml:space="preserve"> (Allegato 4 A)</w:t>
      </w:r>
      <w:r w:rsidRPr="00E52C7A">
        <w:rPr>
          <w:sz w:val="24"/>
          <w:szCs w:val="24"/>
          <w:lang w:val="it-IT"/>
        </w:rPr>
        <w:t>;</w:t>
      </w:r>
    </w:p>
    <w:p w14:paraId="3FAB32AC" w14:textId="77777777" w:rsidR="000E5593" w:rsidRPr="00E52C7A" w:rsidRDefault="000E5593" w:rsidP="007F74F1">
      <w:pPr>
        <w:tabs>
          <w:tab w:val="left" w:pos="375"/>
        </w:tabs>
        <w:spacing w:line="340" w:lineRule="atLeast"/>
        <w:ind w:left="15"/>
        <w:rPr>
          <w:sz w:val="24"/>
          <w:szCs w:val="24"/>
          <w:lang w:val="it-IT"/>
        </w:rPr>
      </w:pPr>
      <w:r w:rsidRPr="00E52C7A">
        <w:rPr>
          <w:i/>
          <w:sz w:val="24"/>
          <w:szCs w:val="24"/>
          <w:u w:val="single"/>
          <w:lang w:val="it-IT"/>
        </w:rPr>
        <w:t>Nel caso di richiesta di erogazione di acconto</w:t>
      </w:r>
      <w:r w:rsidRPr="00E52C7A">
        <w:rPr>
          <w:sz w:val="24"/>
          <w:szCs w:val="24"/>
          <w:lang w:val="it-IT"/>
        </w:rPr>
        <w:t>:</w:t>
      </w:r>
    </w:p>
    <w:p w14:paraId="13FCE2CA" w14:textId="77777777" w:rsidR="00EF18E5" w:rsidRPr="00E52C7A" w:rsidRDefault="00EF18E5" w:rsidP="00C04C4B">
      <w:pPr>
        <w:pStyle w:val="ListParagraph"/>
        <w:numPr>
          <w:ilvl w:val="0"/>
          <w:numId w:val="85"/>
        </w:numPr>
        <w:rPr>
          <w:sz w:val="24"/>
          <w:szCs w:val="24"/>
          <w:lang w:val="it-IT"/>
        </w:rPr>
      </w:pPr>
      <w:r w:rsidRPr="00E52C7A">
        <w:rPr>
          <w:sz w:val="24"/>
          <w:szCs w:val="24"/>
          <w:lang w:val="it-IT"/>
        </w:rPr>
        <w:t>Copia del contratto di lavoro relativa ad ogni unità di personale impiegato;</w:t>
      </w:r>
    </w:p>
    <w:p w14:paraId="67951481" w14:textId="29088456" w:rsidR="00EF18E5" w:rsidRPr="00E52C7A" w:rsidRDefault="00EF18E5" w:rsidP="00C04C4B">
      <w:pPr>
        <w:pStyle w:val="ListParagraph"/>
        <w:numPr>
          <w:ilvl w:val="0"/>
          <w:numId w:val="85"/>
        </w:numPr>
        <w:rPr>
          <w:sz w:val="24"/>
          <w:szCs w:val="24"/>
          <w:lang w:val="it-IT"/>
        </w:rPr>
      </w:pPr>
      <w:r w:rsidRPr="00E52C7A">
        <w:rPr>
          <w:sz w:val="24"/>
          <w:szCs w:val="24"/>
          <w:lang w:val="it-IT"/>
        </w:rPr>
        <w:t>Prospetto riepilogativo dell’impiego del personale e del relativo costo</w:t>
      </w:r>
      <w:r w:rsidR="007672AC">
        <w:rPr>
          <w:sz w:val="24"/>
          <w:szCs w:val="24"/>
          <w:lang w:val="it-IT"/>
        </w:rPr>
        <w:t xml:space="preserve"> (Allegato 4.1)</w:t>
      </w:r>
      <w:r w:rsidRPr="00E52C7A">
        <w:rPr>
          <w:sz w:val="24"/>
          <w:szCs w:val="24"/>
          <w:lang w:val="it-IT"/>
        </w:rPr>
        <w:t>;</w:t>
      </w:r>
    </w:p>
    <w:p w14:paraId="5D4090BF" w14:textId="5A526E35" w:rsidR="00EF18E5" w:rsidRPr="00E52C7A" w:rsidRDefault="00EF18E5" w:rsidP="00C04C4B">
      <w:pPr>
        <w:pStyle w:val="ListParagraph"/>
        <w:numPr>
          <w:ilvl w:val="0"/>
          <w:numId w:val="85"/>
        </w:numPr>
        <w:rPr>
          <w:sz w:val="24"/>
          <w:szCs w:val="24"/>
          <w:lang w:val="it-IT"/>
        </w:rPr>
      </w:pPr>
      <w:r w:rsidRPr="00E52C7A">
        <w:rPr>
          <w:sz w:val="24"/>
          <w:szCs w:val="24"/>
          <w:lang w:val="it-IT"/>
        </w:rPr>
        <w:t>Prospetto riepilogativo dei costi progettuali per i quali si richiede l’erogazione in acconto</w:t>
      </w:r>
      <w:r w:rsidR="007672AC">
        <w:rPr>
          <w:sz w:val="24"/>
          <w:szCs w:val="24"/>
          <w:lang w:val="it-IT"/>
        </w:rPr>
        <w:t xml:space="preserve"> (Allegato 4.2)</w:t>
      </w:r>
      <w:r w:rsidRPr="00E52C7A">
        <w:rPr>
          <w:sz w:val="24"/>
          <w:szCs w:val="24"/>
          <w:lang w:val="it-IT"/>
        </w:rPr>
        <w:t>;</w:t>
      </w:r>
    </w:p>
    <w:p w14:paraId="10FDE135" w14:textId="025B2C70" w:rsidR="00EF18E5" w:rsidRPr="00E52C7A" w:rsidRDefault="00EF18E5" w:rsidP="00C04C4B">
      <w:pPr>
        <w:pStyle w:val="ListParagraph"/>
        <w:numPr>
          <w:ilvl w:val="0"/>
          <w:numId w:val="85"/>
        </w:numPr>
        <w:rPr>
          <w:sz w:val="24"/>
          <w:szCs w:val="24"/>
          <w:lang w:val="it-IT"/>
        </w:rPr>
      </w:pPr>
      <w:r w:rsidRPr="00E52C7A">
        <w:rPr>
          <w:sz w:val="24"/>
          <w:szCs w:val="24"/>
          <w:lang w:val="it-IT"/>
        </w:rPr>
        <w:t>Dichiarazione DNSH</w:t>
      </w:r>
      <w:r w:rsidR="00216C24" w:rsidRPr="00E52C7A">
        <w:rPr>
          <w:sz w:val="24"/>
          <w:szCs w:val="24"/>
          <w:lang w:val="it-IT"/>
        </w:rPr>
        <w:t xml:space="preserve">, come </w:t>
      </w:r>
      <w:r w:rsidR="00216C24" w:rsidRPr="007672AC">
        <w:rPr>
          <w:sz w:val="24"/>
          <w:szCs w:val="24"/>
          <w:lang w:val="it-IT"/>
        </w:rPr>
        <w:t xml:space="preserve">da Allegato </w:t>
      </w:r>
      <w:r w:rsidR="007A35AD" w:rsidRPr="007672AC">
        <w:rPr>
          <w:sz w:val="24"/>
          <w:szCs w:val="24"/>
          <w:lang w:val="it-IT"/>
        </w:rPr>
        <w:t>3</w:t>
      </w:r>
      <w:r w:rsidRPr="00E52C7A">
        <w:rPr>
          <w:sz w:val="24"/>
          <w:szCs w:val="24"/>
          <w:lang w:val="it-IT"/>
        </w:rPr>
        <w:t>;</w:t>
      </w:r>
    </w:p>
    <w:p w14:paraId="76B55E5B" w14:textId="59A44A89" w:rsidR="00EF18E5" w:rsidRPr="00E52C7A" w:rsidRDefault="00EF18E5" w:rsidP="00C04C4B">
      <w:pPr>
        <w:pStyle w:val="ListParagraph"/>
        <w:numPr>
          <w:ilvl w:val="0"/>
          <w:numId w:val="85"/>
        </w:numPr>
        <w:rPr>
          <w:sz w:val="24"/>
          <w:szCs w:val="24"/>
          <w:lang w:val="it-IT"/>
        </w:rPr>
      </w:pPr>
      <w:r w:rsidRPr="00E52C7A">
        <w:rPr>
          <w:sz w:val="24"/>
          <w:szCs w:val="24"/>
          <w:lang w:val="it-IT"/>
        </w:rPr>
        <w:lastRenderedPageBreak/>
        <w:t xml:space="preserve">Relazione tecnico scientifica sull’avanzamento del progetto secondo lo schema di cui all’Allegato </w:t>
      </w:r>
      <w:r w:rsidR="00CE40B5" w:rsidRPr="00E52C7A">
        <w:rPr>
          <w:sz w:val="24"/>
          <w:szCs w:val="24"/>
          <w:lang w:val="it-IT"/>
        </w:rPr>
        <w:t>6</w:t>
      </w:r>
      <w:r w:rsidRPr="00E52C7A">
        <w:rPr>
          <w:sz w:val="24"/>
          <w:szCs w:val="24"/>
          <w:lang w:val="it-IT"/>
        </w:rPr>
        <w:t>.</w:t>
      </w:r>
    </w:p>
    <w:p w14:paraId="2D0E48AF" w14:textId="77777777" w:rsidR="00EF18E5" w:rsidRPr="00E52C7A" w:rsidRDefault="00EF18E5" w:rsidP="00EF18E5">
      <w:pPr>
        <w:pStyle w:val="ListParagraph"/>
        <w:rPr>
          <w:sz w:val="24"/>
          <w:szCs w:val="24"/>
          <w:lang w:val="it-IT"/>
        </w:rPr>
      </w:pPr>
    </w:p>
    <w:p w14:paraId="29C67D06" w14:textId="77777777" w:rsidR="000E5593" w:rsidRPr="00E52C7A" w:rsidRDefault="000E5593" w:rsidP="007F74F1">
      <w:pPr>
        <w:jc w:val="center"/>
        <w:rPr>
          <w:sz w:val="24"/>
          <w:szCs w:val="24"/>
          <w:lang w:val="it-IT"/>
        </w:rPr>
      </w:pPr>
      <w:r w:rsidRPr="00E52C7A">
        <w:rPr>
          <w:b/>
          <w:sz w:val="24"/>
          <w:szCs w:val="24"/>
          <w:lang w:val="it-IT"/>
        </w:rPr>
        <w:t xml:space="preserve">DICHIARA </w:t>
      </w:r>
    </w:p>
    <w:p w14:paraId="3EB7286B" w14:textId="77777777" w:rsidR="000E5593" w:rsidRPr="00E52C7A" w:rsidRDefault="000E5593" w:rsidP="00C04C4B">
      <w:pPr>
        <w:pStyle w:val="Paragrafoelenco1"/>
        <w:widowControl/>
        <w:numPr>
          <w:ilvl w:val="0"/>
          <w:numId w:val="33"/>
        </w:numPr>
        <w:tabs>
          <w:tab w:val="left" w:pos="851"/>
        </w:tabs>
        <w:suppressAutoHyphens/>
        <w:autoSpaceDE/>
        <w:autoSpaceDN/>
        <w:spacing w:before="0" w:after="80"/>
        <w:ind w:left="450"/>
        <w:contextualSpacing/>
        <w:rPr>
          <w:sz w:val="24"/>
          <w:szCs w:val="24"/>
          <w:lang w:val="it-IT"/>
        </w:rPr>
      </w:pPr>
      <w:r w:rsidRPr="00E52C7A">
        <w:rPr>
          <w:sz w:val="24"/>
          <w:szCs w:val="24"/>
          <w:lang w:val="it-IT"/>
        </w:rPr>
        <w:t>che sono stati rispettati tutti i regolamenti e le norme UE applicabili, tra cui quelle riguardanti gli obblighi in materia di concorrenza, aiuti di Stato, informazione e pubblicità, tutela dell’ambiente e pari opportunità;</w:t>
      </w:r>
    </w:p>
    <w:p w14:paraId="13967787" w14:textId="77777777" w:rsidR="000E5593" w:rsidRPr="00E52C7A" w:rsidRDefault="000E5593" w:rsidP="00C04C4B">
      <w:pPr>
        <w:pStyle w:val="Paragrafoelenco1"/>
        <w:widowControl/>
        <w:numPr>
          <w:ilvl w:val="0"/>
          <w:numId w:val="33"/>
        </w:numPr>
        <w:tabs>
          <w:tab w:val="left" w:pos="851"/>
        </w:tabs>
        <w:suppressAutoHyphens/>
        <w:autoSpaceDE/>
        <w:autoSpaceDN/>
        <w:spacing w:before="0" w:after="80"/>
        <w:ind w:left="450"/>
        <w:contextualSpacing/>
        <w:rPr>
          <w:sz w:val="24"/>
          <w:szCs w:val="24"/>
          <w:lang w:val="it-IT"/>
        </w:rPr>
      </w:pPr>
      <w:r w:rsidRPr="00E52C7A">
        <w:rPr>
          <w:sz w:val="24"/>
          <w:szCs w:val="24"/>
          <w:lang w:val="it-IT"/>
        </w:rPr>
        <w:t>che sono state adempiute tutte le prescrizioni di legge regionale, nazionale, applicabili;</w:t>
      </w:r>
    </w:p>
    <w:p w14:paraId="0E7423AD" w14:textId="2EB557A9" w:rsidR="000E5593" w:rsidRPr="00E52C7A" w:rsidRDefault="000E5593" w:rsidP="00C04C4B">
      <w:pPr>
        <w:pStyle w:val="Paragrafoelenco1"/>
        <w:widowControl/>
        <w:numPr>
          <w:ilvl w:val="0"/>
          <w:numId w:val="33"/>
        </w:numPr>
        <w:tabs>
          <w:tab w:val="left" w:pos="851"/>
        </w:tabs>
        <w:suppressAutoHyphens/>
        <w:autoSpaceDE/>
        <w:autoSpaceDN/>
        <w:spacing w:before="0" w:after="80"/>
        <w:ind w:left="450"/>
        <w:contextualSpacing/>
        <w:rPr>
          <w:sz w:val="24"/>
          <w:szCs w:val="24"/>
          <w:lang w:val="it-IT"/>
        </w:rPr>
      </w:pPr>
      <w:r w:rsidRPr="00E52C7A">
        <w:rPr>
          <w:sz w:val="24"/>
          <w:szCs w:val="24"/>
          <w:lang w:val="it-IT"/>
        </w:rPr>
        <w:t xml:space="preserve">che la spesa sostenuta è ammissibile, pertinente e congrua, ed è stata effettuata entro i termini di ammissibilità </w:t>
      </w:r>
      <w:r w:rsidR="0009281A" w:rsidRPr="00E52C7A">
        <w:rPr>
          <w:sz w:val="24"/>
          <w:szCs w:val="24"/>
          <w:lang w:val="it-IT"/>
        </w:rPr>
        <w:t>applicabili</w:t>
      </w:r>
      <w:r w:rsidR="00833DDF" w:rsidRPr="00E52C7A">
        <w:rPr>
          <w:sz w:val="24"/>
          <w:szCs w:val="24"/>
          <w:lang w:val="it-IT"/>
        </w:rPr>
        <w:t xml:space="preserve"> </w:t>
      </w:r>
      <w:r w:rsidR="00833DDF" w:rsidRPr="00E52C7A">
        <w:rPr>
          <w:i/>
          <w:sz w:val="24"/>
          <w:szCs w:val="24"/>
          <w:lang w:val="it-IT"/>
        </w:rPr>
        <w:t>(Nel caso di richiesta di erogazione di acconto)</w:t>
      </w:r>
      <w:r w:rsidRPr="00E52C7A">
        <w:rPr>
          <w:sz w:val="24"/>
          <w:szCs w:val="24"/>
          <w:lang w:val="it-IT"/>
        </w:rPr>
        <w:t>;</w:t>
      </w:r>
    </w:p>
    <w:p w14:paraId="18896F14" w14:textId="0FB40EB7" w:rsidR="000E5593" w:rsidRPr="00E52C7A" w:rsidRDefault="000E5593" w:rsidP="00C04C4B">
      <w:pPr>
        <w:pStyle w:val="Paragrafoelenco1"/>
        <w:widowControl/>
        <w:numPr>
          <w:ilvl w:val="0"/>
          <w:numId w:val="33"/>
        </w:numPr>
        <w:tabs>
          <w:tab w:val="left" w:pos="851"/>
        </w:tabs>
        <w:suppressAutoHyphens/>
        <w:autoSpaceDE/>
        <w:autoSpaceDN/>
        <w:spacing w:before="0" w:after="80"/>
        <w:ind w:left="450"/>
        <w:contextualSpacing/>
        <w:rPr>
          <w:sz w:val="24"/>
          <w:szCs w:val="24"/>
          <w:lang w:val="it-IT"/>
        </w:rPr>
      </w:pPr>
      <w:r w:rsidRPr="00E52C7A">
        <w:rPr>
          <w:sz w:val="24"/>
          <w:szCs w:val="24"/>
          <w:lang w:val="it-IT"/>
        </w:rPr>
        <w:t xml:space="preserve">che </w:t>
      </w:r>
      <w:r w:rsidR="0009281A" w:rsidRPr="00E52C7A">
        <w:rPr>
          <w:sz w:val="24"/>
          <w:szCs w:val="24"/>
          <w:lang w:val="it-IT"/>
        </w:rPr>
        <w:t xml:space="preserve">in relazione alle stesse spese ammissibili </w:t>
      </w:r>
      <w:r w:rsidRPr="00E52C7A">
        <w:rPr>
          <w:sz w:val="24"/>
          <w:szCs w:val="24"/>
          <w:lang w:val="it-IT"/>
        </w:rPr>
        <w:t>non sono stati ottenuti, né richiesti ulteriori rimborsi, contributi ed integrazioni di altri soggetti nazionali, regionali, provinciali e/o comunitari</w:t>
      </w:r>
      <w:r w:rsidR="00833DDF" w:rsidRPr="00E52C7A">
        <w:rPr>
          <w:sz w:val="24"/>
          <w:szCs w:val="24"/>
          <w:lang w:val="it-IT"/>
        </w:rPr>
        <w:t xml:space="preserve"> </w:t>
      </w:r>
      <w:r w:rsidR="00833DDF" w:rsidRPr="00E52C7A">
        <w:rPr>
          <w:i/>
          <w:sz w:val="24"/>
          <w:szCs w:val="24"/>
          <w:lang w:val="it-IT"/>
        </w:rPr>
        <w:t>(Nel caso di richiesta di erogazione di acconto)</w:t>
      </w:r>
      <w:r w:rsidRPr="00E52C7A">
        <w:rPr>
          <w:sz w:val="24"/>
          <w:szCs w:val="24"/>
          <w:lang w:val="it-IT"/>
        </w:rPr>
        <w:t>;</w:t>
      </w:r>
    </w:p>
    <w:p w14:paraId="6B7713D3" w14:textId="461558D3" w:rsidR="000E5593" w:rsidRPr="00E52C7A" w:rsidRDefault="000E5593" w:rsidP="00C04C4B">
      <w:pPr>
        <w:pStyle w:val="Paragrafoelenco1"/>
        <w:widowControl/>
        <w:numPr>
          <w:ilvl w:val="0"/>
          <w:numId w:val="33"/>
        </w:numPr>
        <w:tabs>
          <w:tab w:val="left" w:pos="851"/>
        </w:tabs>
        <w:suppressAutoHyphens/>
        <w:autoSpaceDE/>
        <w:autoSpaceDN/>
        <w:spacing w:before="0" w:after="80"/>
        <w:ind w:left="450"/>
        <w:contextualSpacing/>
        <w:rPr>
          <w:b/>
          <w:sz w:val="24"/>
          <w:szCs w:val="24"/>
          <w:lang w:val="it-IT"/>
        </w:rPr>
      </w:pPr>
      <w:r w:rsidRPr="00E52C7A">
        <w:rPr>
          <w:sz w:val="24"/>
          <w:szCs w:val="24"/>
          <w:lang w:val="it-IT"/>
        </w:rPr>
        <w:t>che sono stati trasmessi i dati di monitoraggio economico, finanziario, fisico e procedurale e le informazioni relative alle varie fasi di realizzazione dell'Intervento nelle modalità e nei tempi definiti dalla Regione</w:t>
      </w:r>
      <w:r w:rsidR="00833DDF" w:rsidRPr="00E52C7A">
        <w:rPr>
          <w:sz w:val="24"/>
          <w:szCs w:val="24"/>
          <w:lang w:val="it-IT"/>
        </w:rPr>
        <w:t xml:space="preserve"> </w:t>
      </w:r>
      <w:r w:rsidR="00833DDF" w:rsidRPr="00E52C7A">
        <w:rPr>
          <w:i/>
          <w:sz w:val="24"/>
          <w:szCs w:val="24"/>
          <w:lang w:val="it-IT"/>
        </w:rPr>
        <w:t>(Nel caso di richiesta di erogazione di acconto)</w:t>
      </w:r>
      <w:r w:rsidR="00721D18">
        <w:rPr>
          <w:sz w:val="24"/>
          <w:szCs w:val="24"/>
          <w:lang w:val="it-IT"/>
        </w:rPr>
        <w:t>.</w:t>
      </w:r>
    </w:p>
    <w:p w14:paraId="34A7B80F" w14:textId="77777777" w:rsidR="00EF18E5" w:rsidRPr="00E52C7A" w:rsidRDefault="00EF18E5" w:rsidP="00DA1214">
      <w:pPr>
        <w:pStyle w:val="ListParagraph"/>
        <w:ind w:left="450" w:hanging="360"/>
        <w:rPr>
          <w:sz w:val="24"/>
          <w:szCs w:val="24"/>
          <w:lang w:val="it-IT"/>
        </w:rPr>
      </w:pPr>
    </w:p>
    <w:p w14:paraId="721DA27B" w14:textId="0CF44840" w:rsidR="00833DDF" w:rsidRPr="00274A95" w:rsidRDefault="000E5593" w:rsidP="00274A95">
      <w:pPr>
        <w:jc w:val="center"/>
        <w:rPr>
          <w:b/>
          <w:sz w:val="24"/>
          <w:szCs w:val="24"/>
          <w:lang w:val="it-IT"/>
        </w:rPr>
      </w:pPr>
      <w:r w:rsidRPr="00E52C7A">
        <w:rPr>
          <w:b/>
          <w:sz w:val="24"/>
          <w:szCs w:val="24"/>
          <w:lang w:val="it-IT"/>
        </w:rPr>
        <w:t>COMUNICA</w:t>
      </w:r>
    </w:p>
    <w:p w14:paraId="395DB37C" w14:textId="31AD02B3" w:rsidR="000E5593" w:rsidRPr="00E52C7A" w:rsidRDefault="000E5593" w:rsidP="007F74F1">
      <w:pPr>
        <w:spacing w:after="80"/>
        <w:contextualSpacing/>
        <w:rPr>
          <w:sz w:val="24"/>
          <w:szCs w:val="24"/>
          <w:lang w:val="it-IT"/>
        </w:rPr>
      </w:pPr>
      <w:r w:rsidRPr="00E52C7A">
        <w:rPr>
          <w:sz w:val="24"/>
          <w:szCs w:val="24"/>
          <w:lang w:val="it-IT"/>
        </w:rPr>
        <w:t>Che tutta la documentazione relativa al progetto è ubicata presso ______________________ e che il soggetto addetto a tale conservazione è _________________________</w:t>
      </w:r>
      <w:r w:rsidR="0009281A" w:rsidRPr="00E52C7A">
        <w:rPr>
          <w:sz w:val="24"/>
          <w:szCs w:val="24"/>
          <w:lang w:val="it-IT"/>
        </w:rPr>
        <w:t>_.</w:t>
      </w:r>
    </w:p>
    <w:p w14:paraId="5ABB785B" w14:textId="77777777" w:rsidR="000E5593" w:rsidRPr="00E52C7A" w:rsidRDefault="000E5593" w:rsidP="007F74F1">
      <w:pPr>
        <w:spacing w:after="80"/>
        <w:contextualSpacing/>
        <w:rPr>
          <w:b/>
          <w:sz w:val="24"/>
          <w:szCs w:val="24"/>
          <w:lang w:val="it-IT"/>
        </w:rPr>
      </w:pPr>
    </w:p>
    <w:p w14:paraId="650532DE" w14:textId="04010B3E" w:rsidR="000E5593" w:rsidRPr="00E52C7A" w:rsidRDefault="000E5593" w:rsidP="007F74F1">
      <w:pPr>
        <w:spacing w:before="240" w:after="80"/>
        <w:contextualSpacing/>
        <w:jc w:val="center"/>
        <w:rPr>
          <w:b/>
          <w:sz w:val="24"/>
          <w:szCs w:val="24"/>
          <w:lang w:val="it-IT"/>
        </w:rPr>
      </w:pPr>
      <w:r w:rsidRPr="00E52C7A">
        <w:rPr>
          <w:b/>
          <w:sz w:val="24"/>
          <w:szCs w:val="24"/>
          <w:lang w:val="it-IT"/>
        </w:rPr>
        <w:t>SOTTOSCRIZIONE DEL LEGALE RAPPRESENTANTE</w:t>
      </w:r>
    </w:p>
    <w:p w14:paraId="3718F462" w14:textId="77777777" w:rsidR="00EF18E5" w:rsidRPr="00E52C7A" w:rsidRDefault="00EF18E5" w:rsidP="007F74F1">
      <w:pPr>
        <w:spacing w:before="240" w:after="80"/>
        <w:contextualSpacing/>
        <w:jc w:val="center"/>
        <w:rPr>
          <w:sz w:val="24"/>
          <w:szCs w:val="24"/>
          <w:lang w:val="it-IT"/>
        </w:rPr>
      </w:pPr>
    </w:p>
    <w:p w14:paraId="137D5980" w14:textId="77777777" w:rsidR="000E5593" w:rsidRPr="00E52C7A" w:rsidRDefault="000E5593" w:rsidP="007F74F1">
      <w:pPr>
        <w:tabs>
          <w:tab w:val="left" w:pos="375"/>
        </w:tabs>
        <w:spacing w:after="80"/>
        <w:ind w:left="15"/>
        <w:contextualSpacing/>
        <w:rPr>
          <w:sz w:val="24"/>
          <w:szCs w:val="24"/>
          <w:lang w:val="it-IT"/>
        </w:rPr>
      </w:pPr>
      <w:r w:rsidRPr="00E52C7A">
        <w:rPr>
          <w:sz w:val="24"/>
          <w:szCs w:val="24"/>
          <w:lang w:val="it-IT"/>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p>
    <w:p w14:paraId="409114BD" w14:textId="77777777" w:rsidR="00EF18E5" w:rsidRPr="00E52C7A" w:rsidRDefault="00EF18E5" w:rsidP="007F74F1">
      <w:pPr>
        <w:tabs>
          <w:tab w:val="right" w:pos="8787"/>
        </w:tabs>
        <w:spacing w:line="360" w:lineRule="auto"/>
        <w:ind w:left="720" w:right="72"/>
        <w:rPr>
          <w:sz w:val="24"/>
          <w:szCs w:val="24"/>
          <w:lang w:val="it-IT"/>
        </w:rPr>
      </w:pPr>
    </w:p>
    <w:p w14:paraId="17DBA054" w14:textId="77777777" w:rsidR="00274A95" w:rsidRDefault="00EF18E5" w:rsidP="00274A95">
      <w:pPr>
        <w:tabs>
          <w:tab w:val="right" w:pos="8787"/>
        </w:tabs>
        <w:spacing w:line="360" w:lineRule="auto"/>
        <w:ind w:right="72"/>
        <w:jc w:val="left"/>
        <w:rPr>
          <w:sz w:val="24"/>
          <w:szCs w:val="24"/>
          <w:lang w:val="it-IT"/>
        </w:rPr>
      </w:pPr>
      <w:r w:rsidRPr="00E52C7A">
        <w:rPr>
          <w:sz w:val="24"/>
          <w:szCs w:val="24"/>
          <w:lang w:val="it-IT"/>
        </w:rPr>
        <w:t>Luogo e d</w:t>
      </w:r>
      <w:r w:rsidR="000E5593" w:rsidRPr="00E52C7A">
        <w:rPr>
          <w:sz w:val="24"/>
          <w:szCs w:val="24"/>
          <w:lang w:val="it-IT"/>
        </w:rPr>
        <w:t>ata …………………….</w:t>
      </w:r>
      <w:r w:rsidR="000E5593" w:rsidRPr="00E52C7A">
        <w:rPr>
          <w:sz w:val="24"/>
          <w:szCs w:val="24"/>
          <w:lang w:val="it-IT"/>
        </w:rPr>
        <w:tab/>
      </w:r>
    </w:p>
    <w:p w14:paraId="4885C549" w14:textId="77777777" w:rsidR="00274A95" w:rsidRDefault="00274A95" w:rsidP="00274A95">
      <w:pPr>
        <w:tabs>
          <w:tab w:val="right" w:pos="8787"/>
        </w:tabs>
        <w:spacing w:line="360" w:lineRule="auto"/>
        <w:ind w:right="72"/>
        <w:jc w:val="left"/>
        <w:rPr>
          <w:sz w:val="24"/>
          <w:szCs w:val="24"/>
          <w:lang w:val="it-IT"/>
        </w:rPr>
      </w:pPr>
      <w:r>
        <w:rPr>
          <w:sz w:val="24"/>
          <w:szCs w:val="24"/>
          <w:lang w:val="it-IT"/>
        </w:rPr>
        <w:tab/>
      </w:r>
    </w:p>
    <w:p w14:paraId="17C7EE37" w14:textId="7974F448" w:rsidR="005C1C21" w:rsidRDefault="00274A95" w:rsidP="00274A95">
      <w:pPr>
        <w:tabs>
          <w:tab w:val="right" w:pos="8787"/>
        </w:tabs>
        <w:spacing w:line="360" w:lineRule="auto"/>
        <w:ind w:right="72"/>
        <w:jc w:val="left"/>
        <w:rPr>
          <w:i/>
          <w:sz w:val="24"/>
          <w:szCs w:val="24"/>
          <w:u w:val="single"/>
          <w:lang w:val="it-IT"/>
        </w:rPr>
      </w:pPr>
      <w:r>
        <w:rPr>
          <w:sz w:val="24"/>
          <w:szCs w:val="24"/>
          <w:lang w:val="it-IT"/>
        </w:rPr>
        <w:tab/>
      </w:r>
      <w:r w:rsidR="000E5593" w:rsidRPr="00E52C7A">
        <w:rPr>
          <w:i/>
          <w:sz w:val="24"/>
          <w:szCs w:val="24"/>
          <w:u w:val="single"/>
          <w:lang w:val="it-IT"/>
        </w:rPr>
        <w:t>Firma digitale</w:t>
      </w:r>
    </w:p>
    <w:p w14:paraId="7E183C67" w14:textId="77777777" w:rsidR="00274A95" w:rsidRDefault="00274A95" w:rsidP="00EF18E5">
      <w:pPr>
        <w:tabs>
          <w:tab w:val="right" w:pos="8787"/>
        </w:tabs>
        <w:spacing w:line="360" w:lineRule="auto"/>
        <w:ind w:left="720" w:right="72"/>
        <w:jc w:val="left"/>
        <w:rPr>
          <w:i/>
          <w:sz w:val="24"/>
          <w:szCs w:val="24"/>
          <w:u w:val="single"/>
          <w:lang w:val="it-IT"/>
        </w:rPr>
      </w:pPr>
    </w:p>
    <w:p w14:paraId="3A5B320A" w14:textId="64DBBA37" w:rsidR="00274A95" w:rsidRPr="00E52C7A" w:rsidRDefault="00274A95" w:rsidP="00274A95">
      <w:pPr>
        <w:widowControl/>
        <w:autoSpaceDE/>
        <w:autoSpaceDN/>
        <w:spacing w:before="0" w:after="200" w:line="276" w:lineRule="auto"/>
        <w:jc w:val="left"/>
        <w:rPr>
          <w:i/>
          <w:sz w:val="24"/>
          <w:szCs w:val="24"/>
          <w:u w:val="single"/>
          <w:lang w:val="it-IT"/>
        </w:rPr>
      </w:pPr>
      <w:r>
        <w:rPr>
          <w:i/>
          <w:sz w:val="24"/>
          <w:szCs w:val="24"/>
          <w:u w:val="single"/>
          <w:lang w:val="it-IT"/>
        </w:rPr>
        <w:br w:type="page"/>
      </w:r>
    </w:p>
    <w:p w14:paraId="6C0BD5B9" w14:textId="0885A792" w:rsidR="00316FF8" w:rsidRPr="00F063EA" w:rsidRDefault="00316FF8" w:rsidP="00316FF8">
      <w:pPr>
        <w:pStyle w:val="Heading2"/>
        <w:ind w:left="0" w:firstLine="0"/>
        <w:jc w:val="left"/>
        <w:rPr>
          <w:lang w:val="it-IT"/>
        </w:rPr>
      </w:pPr>
      <w:bookmarkStart w:id="3" w:name="_Toc194393120"/>
      <w:bookmarkStart w:id="4" w:name="_Toc71634474"/>
      <w:bookmarkStart w:id="5" w:name="_Toc115287488"/>
      <w:r w:rsidRPr="007F74F1">
        <w:rPr>
          <w:lang w:val="it-IT"/>
        </w:rPr>
        <w:lastRenderedPageBreak/>
        <w:t xml:space="preserve">Allegato </w:t>
      </w:r>
      <w:r>
        <w:rPr>
          <w:lang w:val="it-IT"/>
        </w:rPr>
        <w:t>4A</w:t>
      </w:r>
      <w:r w:rsidRPr="007F74F1">
        <w:rPr>
          <w:lang w:val="it-IT"/>
        </w:rPr>
        <w:t xml:space="preserve">: </w:t>
      </w:r>
      <w:r>
        <w:rPr>
          <w:lang w:val="it-IT"/>
        </w:rPr>
        <w:t>SCHEMA FIDEIUSSIONE</w:t>
      </w:r>
      <w:bookmarkEnd w:id="3"/>
    </w:p>
    <w:p w14:paraId="04AD4D66" w14:textId="35D1B330" w:rsidR="00691F45" w:rsidRPr="00691F45" w:rsidRDefault="00691F45" w:rsidP="00691F45">
      <w:pPr>
        <w:widowControl/>
        <w:adjustRightInd w:val="0"/>
        <w:spacing w:before="0" w:after="0"/>
        <w:jc w:val="center"/>
        <w:rPr>
          <w:rFonts w:cs="Calibri"/>
          <w:b/>
          <w:bCs/>
          <w:color w:val="000000"/>
          <w:sz w:val="24"/>
          <w:szCs w:val="24"/>
          <w:lang w:val="it-IT"/>
        </w:rPr>
      </w:pPr>
      <w:r>
        <w:rPr>
          <w:rFonts w:cs="Calibri"/>
          <w:b/>
          <w:bCs/>
          <w:color w:val="000000"/>
          <w:sz w:val="24"/>
          <w:szCs w:val="24"/>
          <w:lang w:val="it-IT"/>
        </w:rPr>
        <w:t>S</w:t>
      </w:r>
      <w:r w:rsidRPr="00691F45">
        <w:rPr>
          <w:rFonts w:cs="Calibri"/>
          <w:b/>
          <w:bCs/>
          <w:color w:val="000000"/>
          <w:sz w:val="24"/>
          <w:szCs w:val="24"/>
          <w:lang w:val="it-IT"/>
        </w:rPr>
        <w:t>CHEMA DI FIDEIUSSIONE BANCARIA / POLIZZA ASSICURATIVA</w:t>
      </w:r>
    </w:p>
    <w:p w14:paraId="077EE580" w14:textId="77777777" w:rsidR="00691F45" w:rsidRPr="00691F45" w:rsidRDefault="00691F45" w:rsidP="00691F45">
      <w:pPr>
        <w:widowControl/>
        <w:adjustRightInd w:val="0"/>
        <w:spacing w:before="0" w:after="0"/>
        <w:jc w:val="center"/>
        <w:rPr>
          <w:rFonts w:ascii="Helvetica" w:hAnsi="Helvetica" w:cs="Helvetica"/>
          <w:i/>
          <w:iCs/>
          <w:color w:val="000000"/>
          <w:sz w:val="24"/>
          <w:szCs w:val="24"/>
          <w:lang w:val="it-IT"/>
        </w:rPr>
      </w:pPr>
      <w:r w:rsidRPr="00691F45">
        <w:rPr>
          <w:rFonts w:ascii="Helvetica" w:hAnsi="Helvetica" w:cs="Helvetica"/>
          <w:i/>
          <w:iCs/>
          <w:color w:val="000000"/>
          <w:sz w:val="24"/>
          <w:szCs w:val="24"/>
          <w:lang w:val="it-IT"/>
        </w:rPr>
        <w:t>per la richiesta dell'anticipazione</w:t>
      </w:r>
    </w:p>
    <w:p w14:paraId="2A370FC1" w14:textId="77777777" w:rsidR="00691F45" w:rsidRPr="00691F45" w:rsidRDefault="00691F45" w:rsidP="00691F45">
      <w:pPr>
        <w:widowControl/>
        <w:adjustRightInd w:val="0"/>
        <w:spacing w:before="0" w:after="0"/>
        <w:rPr>
          <w:rFonts w:cs="Calibri"/>
          <w:color w:val="000000"/>
          <w:sz w:val="24"/>
          <w:szCs w:val="24"/>
          <w:lang w:val="it-IT"/>
        </w:rPr>
      </w:pPr>
    </w:p>
    <w:p w14:paraId="1D64380E" w14:textId="77777777" w:rsidR="00691F45" w:rsidRPr="00691F45" w:rsidRDefault="00691F45" w:rsidP="00691F45">
      <w:pPr>
        <w:widowControl/>
        <w:adjustRightInd w:val="0"/>
        <w:spacing w:before="0" w:after="0"/>
        <w:rPr>
          <w:rFonts w:cs="Calibri"/>
          <w:color w:val="000000"/>
          <w:sz w:val="24"/>
          <w:szCs w:val="24"/>
          <w:lang w:val="it-IT"/>
        </w:rPr>
      </w:pPr>
      <w:r w:rsidRPr="00691F45">
        <w:rPr>
          <w:rFonts w:cs="Calibri"/>
          <w:color w:val="000000"/>
          <w:sz w:val="24"/>
          <w:szCs w:val="24"/>
          <w:lang w:val="it-IT"/>
        </w:rPr>
        <w:t>Premesso:</w:t>
      </w:r>
    </w:p>
    <w:p w14:paraId="28C73BDE" w14:textId="77777777" w:rsidR="00691F45" w:rsidRPr="00691F45" w:rsidRDefault="00691F45" w:rsidP="00C04C4B">
      <w:pPr>
        <w:widowControl/>
        <w:numPr>
          <w:ilvl w:val="0"/>
          <w:numId w:val="90"/>
        </w:numPr>
        <w:tabs>
          <w:tab w:val="left" w:pos="357"/>
          <w:tab w:val="left" w:pos="714"/>
          <w:tab w:val="left" w:pos="1134"/>
        </w:tabs>
        <w:adjustRightInd w:val="0"/>
        <w:spacing w:before="0" w:after="80"/>
        <w:ind w:left="360"/>
        <w:rPr>
          <w:rFonts w:cs="Calibri"/>
          <w:color w:val="000000"/>
          <w:sz w:val="24"/>
          <w:szCs w:val="24"/>
          <w:lang w:val="it-IT"/>
        </w:rPr>
      </w:pPr>
      <w:r w:rsidRPr="00691F45">
        <w:rPr>
          <w:rFonts w:cs="Calibri"/>
          <w:color w:val="000000"/>
          <w:sz w:val="24"/>
          <w:szCs w:val="24"/>
          <w:lang w:val="it-IT"/>
        </w:rPr>
        <w:t>che il/la .....................................………………………................(a) C.F…............………</w:t>
      </w:r>
      <w:proofErr w:type="gramStart"/>
      <w:r w:rsidRPr="00691F45">
        <w:rPr>
          <w:rFonts w:cs="Calibri"/>
          <w:color w:val="000000"/>
          <w:sz w:val="24"/>
          <w:szCs w:val="24"/>
          <w:lang w:val="it-IT"/>
        </w:rPr>
        <w:t>…....</w:t>
      </w:r>
      <w:proofErr w:type="gramEnd"/>
      <w:r w:rsidRPr="00691F45">
        <w:rPr>
          <w:rFonts w:cs="Calibri"/>
          <w:color w:val="000000"/>
          <w:sz w:val="24"/>
          <w:szCs w:val="24"/>
          <w:lang w:val="it-IT"/>
        </w:rPr>
        <w:t xml:space="preserve">., partita IVA, ...……………..................... con sede legale in .................…………............................., in data ......................................... ha presentato a </w:t>
      </w:r>
      <w:proofErr w:type="spellStart"/>
      <w:r w:rsidRPr="00691F45">
        <w:rPr>
          <w:rFonts w:cs="Calibri"/>
          <w:color w:val="000000"/>
          <w:sz w:val="24"/>
          <w:szCs w:val="24"/>
          <w:lang w:val="it-IT"/>
        </w:rPr>
        <w:t>Fincalabra</w:t>
      </w:r>
      <w:proofErr w:type="spellEnd"/>
      <w:r w:rsidRPr="00691F45">
        <w:rPr>
          <w:rFonts w:cs="Calibri"/>
          <w:color w:val="000000"/>
          <w:sz w:val="24"/>
          <w:szCs w:val="24"/>
          <w:lang w:val="it-IT"/>
        </w:rPr>
        <w:t xml:space="preserve"> Spa, in qualità di OI, domanda intesa ad ottenere un contributo sull’Avviso ………</w:t>
      </w:r>
      <w:proofErr w:type="gramStart"/>
      <w:r w:rsidRPr="00691F45">
        <w:rPr>
          <w:rFonts w:cs="Calibri"/>
          <w:color w:val="000000"/>
          <w:sz w:val="24"/>
          <w:szCs w:val="24"/>
          <w:lang w:val="it-IT"/>
        </w:rPr>
        <w:t>…….</w:t>
      </w:r>
      <w:proofErr w:type="gramEnd"/>
      <w:r w:rsidRPr="00691F45">
        <w:rPr>
          <w:rFonts w:cs="Calibri"/>
          <w:color w:val="000000"/>
          <w:sz w:val="24"/>
          <w:szCs w:val="24"/>
          <w:lang w:val="it-IT"/>
        </w:rPr>
        <w:t>. approvato con Decreto …......., su un programma di spesa ammissibile di €</w:t>
      </w:r>
      <w:proofErr w:type="gramStart"/>
      <w:r w:rsidRPr="00691F45">
        <w:rPr>
          <w:rFonts w:cs="Calibri"/>
          <w:color w:val="000000"/>
          <w:sz w:val="24"/>
          <w:szCs w:val="24"/>
          <w:lang w:val="it-IT"/>
        </w:rPr>
        <w:t>............................….</w:t>
      </w:r>
      <w:proofErr w:type="gramEnd"/>
      <w:r w:rsidRPr="00691F45">
        <w:rPr>
          <w:rFonts w:cs="Calibri"/>
          <w:color w:val="000000"/>
          <w:sz w:val="24"/>
          <w:szCs w:val="24"/>
          <w:lang w:val="it-IT"/>
        </w:rPr>
        <w:t>. da realizzare nell'unità locale di ………</w:t>
      </w:r>
      <w:proofErr w:type="gramStart"/>
      <w:r w:rsidRPr="00691F45">
        <w:rPr>
          <w:rFonts w:cs="Calibri"/>
          <w:color w:val="000000"/>
          <w:sz w:val="24"/>
          <w:szCs w:val="24"/>
          <w:lang w:val="it-IT"/>
        </w:rPr>
        <w:t>…….</w:t>
      </w:r>
      <w:proofErr w:type="gramEnd"/>
      <w:r w:rsidRPr="00691F45">
        <w:rPr>
          <w:rFonts w:cs="Calibri"/>
          <w:color w:val="000000"/>
          <w:sz w:val="24"/>
          <w:szCs w:val="24"/>
          <w:lang w:val="it-IT"/>
        </w:rPr>
        <w:t>……;</w:t>
      </w:r>
    </w:p>
    <w:p w14:paraId="7E5071C3" w14:textId="77777777" w:rsidR="00691F45" w:rsidRPr="00691F45" w:rsidRDefault="00691F45" w:rsidP="00C04C4B">
      <w:pPr>
        <w:widowControl/>
        <w:numPr>
          <w:ilvl w:val="0"/>
          <w:numId w:val="90"/>
        </w:numPr>
        <w:tabs>
          <w:tab w:val="left" w:pos="357"/>
          <w:tab w:val="left" w:pos="714"/>
          <w:tab w:val="left" w:pos="1134"/>
        </w:tabs>
        <w:adjustRightInd w:val="0"/>
        <w:spacing w:before="0" w:after="80"/>
        <w:ind w:left="360"/>
        <w:rPr>
          <w:rFonts w:cs="Calibri"/>
          <w:color w:val="000000"/>
          <w:sz w:val="24"/>
          <w:szCs w:val="24"/>
          <w:lang w:val="it-IT"/>
        </w:rPr>
      </w:pPr>
      <w:r w:rsidRPr="00691F45">
        <w:rPr>
          <w:rFonts w:cs="Calibri"/>
          <w:color w:val="000000"/>
          <w:sz w:val="24"/>
          <w:szCs w:val="24"/>
          <w:lang w:val="it-IT"/>
        </w:rPr>
        <w:t xml:space="preserve">che con Determina…………..., </w:t>
      </w:r>
      <w:proofErr w:type="spellStart"/>
      <w:r w:rsidRPr="00691F45">
        <w:rPr>
          <w:rFonts w:cs="Calibri"/>
          <w:color w:val="000000"/>
          <w:sz w:val="24"/>
          <w:szCs w:val="24"/>
          <w:lang w:val="it-IT"/>
        </w:rPr>
        <w:t>Fincalabra</w:t>
      </w:r>
      <w:proofErr w:type="spellEnd"/>
      <w:r w:rsidRPr="00691F45">
        <w:rPr>
          <w:rFonts w:cs="Calibri"/>
          <w:color w:val="000000"/>
          <w:sz w:val="24"/>
          <w:szCs w:val="24"/>
          <w:lang w:val="it-IT"/>
        </w:rPr>
        <w:t xml:space="preserve"> Spa, in qualità di OI, ha concesso alla contraente per la realizzazione di tale programma, un contributo complessivo di € ………………… </w:t>
      </w:r>
    </w:p>
    <w:p w14:paraId="6F2935EE" w14:textId="77777777" w:rsidR="00691F45" w:rsidRPr="00691F45" w:rsidRDefault="00691F45" w:rsidP="00C04C4B">
      <w:pPr>
        <w:widowControl/>
        <w:numPr>
          <w:ilvl w:val="0"/>
          <w:numId w:val="90"/>
        </w:numPr>
        <w:tabs>
          <w:tab w:val="left" w:pos="357"/>
          <w:tab w:val="left" w:pos="714"/>
          <w:tab w:val="left" w:pos="1134"/>
        </w:tabs>
        <w:adjustRightInd w:val="0"/>
        <w:spacing w:before="0" w:after="80"/>
        <w:ind w:left="360"/>
        <w:rPr>
          <w:rFonts w:cs="Calibri"/>
          <w:color w:val="000000"/>
          <w:sz w:val="24"/>
          <w:szCs w:val="24"/>
          <w:lang w:val="it-IT"/>
        </w:rPr>
      </w:pPr>
      <w:r w:rsidRPr="00691F45">
        <w:rPr>
          <w:rFonts w:cs="Calibri"/>
          <w:color w:val="000000"/>
          <w:sz w:val="24"/>
          <w:szCs w:val="24"/>
          <w:lang w:val="it-IT"/>
        </w:rPr>
        <w:t xml:space="preserve">che ai sensi …………………. è prevista la possibilità di erogare un anticipo del contributo pari al __% dell’ammontare di quanto concesso, sulla base di polizza assicurativa o fideiussione bancaria incondizionata ed escutibile a prima richiesta, di importo pari alla somma da erogare e di durata non inferiore al termine di _____________. </w:t>
      </w:r>
    </w:p>
    <w:p w14:paraId="1B06E17A" w14:textId="77777777" w:rsidR="00691F45" w:rsidRPr="00691F45" w:rsidRDefault="00691F45" w:rsidP="00691F45">
      <w:pPr>
        <w:widowControl/>
        <w:adjustRightInd w:val="0"/>
        <w:spacing w:before="0" w:after="0"/>
        <w:rPr>
          <w:rFonts w:cs="Calibri"/>
          <w:color w:val="000000"/>
          <w:sz w:val="24"/>
          <w:szCs w:val="24"/>
          <w:lang w:val="it-IT"/>
        </w:rPr>
      </w:pPr>
    </w:p>
    <w:p w14:paraId="7204BC17" w14:textId="77777777" w:rsidR="00691F45" w:rsidRPr="00691F45" w:rsidRDefault="00691F45" w:rsidP="00691F45">
      <w:pPr>
        <w:widowControl/>
        <w:adjustRightInd w:val="0"/>
        <w:spacing w:before="0" w:after="0"/>
        <w:rPr>
          <w:rFonts w:cs="Calibri"/>
          <w:color w:val="000000"/>
          <w:sz w:val="24"/>
          <w:szCs w:val="24"/>
          <w:lang w:val="it-IT"/>
        </w:rPr>
      </w:pPr>
      <w:r w:rsidRPr="00691F45">
        <w:rPr>
          <w:rFonts w:cs="Calibri"/>
          <w:color w:val="000000"/>
          <w:sz w:val="24"/>
          <w:szCs w:val="24"/>
          <w:lang w:val="it-IT"/>
        </w:rPr>
        <w:t>Tutto ciò premesso:</w:t>
      </w:r>
    </w:p>
    <w:p w14:paraId="3AB0B617" w14:textId="77777777" w:rsidR="00691F45" w:rsidRPr="00691F45" w:rsidRDefault="00691F45" w:rsidP="00691F45">
      <w:pPr>
        <w:widowControl/>
        <w:adjustRightInd w:val="0"/>
        <w:spacing w:before="0" w:after="0"/>
        <w:rPr>
          <w:rFonts w:cs="Calibri"/>
          <w:color w:val="000000"/>
          <w:sz w:val="24"/>
          <w:szCs w:val="24"/>
          <w:lang w:val="it-IT"/>
        </w:rPr>
      </w:pPr>
    </w:p>
    <w:p w14:paraId="2846743D" w14:textId="77777777" w:rsidR="00691F45" w:rsidRPr="000A50DF" w:rsidRDefault="00691F45" w:rsidP="00691F45">
      <w:pPr>
        <w:widowControl/>
        <w:adjustRightInd w:val="0"/>
        <w:spacing w:before="0" w:after="0"/>
        <w:rPr>
          <w:rFonts w:cs="Calibri"/>
          <w:color w:val="000000"/>
          <w:sz w:val="24"/>
          <w:szCs w:val="24"/>
          <w:lang w:val="it-IT"/>
        </w:rPr>
      </w:pPr>
      <w:r w:rsidRPr="00691F45">
        <w:rPr>
          <w:rFonts w:cs="Calibri"/>
          <w:color w:val="000000"/>
          <w:sz w:val="24"/>
          <w:szCs w:val="24"/>
          <w:lang w:val="it-IT"/>
        </w:rPr>
        <w:t xml:space="preserve">la Società-Compagnia Assicuratrice / Banca / Intermediario finanziario – Confidi (b), - iscritto all'Albo ex articolo 106 T.U.B. della Banca d'Italia (c.d. "Albo Unico") [Denominazione] P.IVA [Partita IVA] con sede legale in [Sede Legale] iscritta nel Registro delle Imprese di [Registro Imprese] al numero [N. R.I.] (in seguito denominata “Fideiussore”) nella persona del legale rappresentante protempore/procuratore speciale/agente/funzionario/ecc... </w:t>
      </w:r>
      <w:r w:rsidRPr="000A50DF">
        <w:rPr>
          <w:rFonts w:cs="Calibri"/>
          <w:color w:val="000000"/>
          <w:sz w:val="24"/>
          <w:szCs w:val="24"/>
          <w:lang w:val="it-IT"/>
        </w:rPr>
        <w:t xml:space="preserve">[Legale Rappresentante] nato a [Luogo </w:t>
      </w:r>
      <w:proofErr w:type="gramStart"/>
      <w:r w:rsidRPr="000A50DF">
        <w:rPr>
          <w:rFonts w:cs="Calibri"/>
          <w:color w:val="000000"/>
          <w:sz w:val="24"/>
          <w:szCs w:val="24"/>
          <w:lang w:val="it-IT"/>
        </w:rPr>
        <w:t>Nascita ]</w:t>
      </w:r>
      <w:proofErr w:type="gramEnd"/>
      <w:r w:rsidRPr="000A50DF">
        <w:rPr>
          <w:rFonts w:cs="Calibri"/>
          <w:color w:val="000000"/>
          <w:sz w:val="24"/>
          <w:szCs w:val="24"/>
          <w:lang w:val="it-IT"/>
        </w:rPr>
        <w:t>, il [Data Nascita].</w:t>
      </w:r>
    </w:p>
    <w:p w14:paraId="31E60082" w14:textId="77777777" w:rsidR="00691F45" w:rsidRPr="000A50DF" w:rsidRDefault="00691F45" w:rsidP="00691F45">
      <w:pPr>
        <w:widowControl/>
        <w:adjustRightInd w:val="0"/>
        <w:spacing w:before="0" w:after="0"/>
        <w:rPr>
          <w:rFonts w:cs="Calibri"/>
          <w:color w:val="000000"/>
          <w:sz w:val="24"/>
          <w:szCs w:val="24"/>
          <w:lang w:val="it-IT"/>
        </w:rPr>
      </w:pPr>
    </w:p>
    <w:p w14:paraId="5FAE457B" w14:textId="77777777" w:rsidR="00691F45" w:rsidRDefault="00691F45" w:rsidP="00691F45">
      <w:pPr>
        <w:widowControl/>
        <w:adjustRightInd w:val="0"/>
        <w:spacing w:before="0" w:after="0"/>
        <w:jc w:val="center"/>
        <w:rPr>
          <w:rFonts w:cs="Calibri"/>
          <w:b/>
          <w:bCs/>
          <w:color w:val="000000"/>
          <w:sz w:val="24"/>
          <w:szCs w:val="24"/>
          <w:lang w:val="en-US"/>
        </w:rPr>
      </w:pPr>
      <w:r>
        <w:rPr>
          <w:rFonts w:cs="Calibri"/>
          <w:b/>
          <w:bCs/>
          <w:color w:val="000000"/>
          <w:sz w:val="24"/>
          <w:szCs w:val="24"/>
          <w:lang w:val="en-US"/>
        </w:rPr>
        <w:t>DICHIARA</w:t>
      </w:r>
    </w:p>
    <w:p w14:paraId="3BAC59BF" w14:textId="77777777" w:rsidR="00691F45" w:rsidRDefault="00691F45" w:rsidP="00691F45">
      <w:pPr>
        <w:widowControl/>
        <w:adjustRightInd w:val="0"/>
        <w:spacing w:before="0" w:after="0"/>
        <w:rPr>
          <w:rFonts w:cs="Calibri"/>
          <w:color w:val="000000"/>
          <w:sz w:val="24"/>
          <w:szCs w:val="24"/>
          <w:lang w:val="en-US"/>
        </w:rPr>
      </w:pPr>
    </w:p>
    <w:p w14:paraId="5DFBDAF6" w14:textId="77777777" w:rsidR="00691F45" w:rsidRPr="00691F45" w:rsidRDefault="00691F45" w:rsidP="00691F45">
      <w:pPr>
        <w:widowControl/>
        <w:numPr>
          <w:ilvl w:val="0"/>
          <w:numId w:val="1"/>
        </w:numPr>
        <w:tabs>
          <w:tab w:val="left" w:pos="357"/>
          <w:tab w:val="left" w:pos="714"/>
        </w:tabs>
        <w:adjustRightInd w:val="0"/>
        <w:spacing w:before="0" w:after="80"/>
        <w:ind w:left="360"/>
        <w:rPr>
          <w:rFonts w:cs="Calibri"/>
          <w:color w:val="000000"/>
          <w:sz w:val="24"/>
          <w:szCs w:val="24"/>
          <w:lang w:val="it-IT"/>
        </w:rPr>
      </w:pPr>
      <w:r w:rsidRPr="00691F45">
        <w:rPr>
          <w:rFonts w:cs="Calibri"/>
          <w:color w:val="000000"/>
          <w:sz w:val="24"/>
          <w:szCs w:val="24"/>
          <w:lang w:val="it-IT"/>
        </w:rPr>
        <w:t xml:space="preserve">di costituirsi con il presente atto, fideiussore nell'interesse del/della ............................................... (a) ed a favore di </w:t>
      </w:r>
      <w:proofErr w:type="spellStart"/>
      <w:r w:rsidRPr="00691F45">
        <w:rPr>
          <w:rFonts w:cs="Calibri"/>
          <w:color w:val="000000"/>
          <w:sz w:val="24"/>
          <w:szCs w:val="24"/>
          <w:lang w:val="it-IT"/>
        </w:rPr>
        <w:t>Fincalabra</w:t>
      </w:r>
      <w:proofErr w:type="spellEnd"/>
      <w:r w:rsidRPr="00691F45">
        <w:rPr>
          <w:rFonts w:cs="Calibri"/>
          <w:color w:val="000000"/>
          <w:sz w:val="24"/>
          <w:szCs w:val="24"/>
          <w:lang w:val="it-IT"/>
        </w:rPr>
        <w:t xml:space="preserve"> Spa, in qualità di OI, fino alla concorrenza dell’importo di € .........…. (€ ...............................), corrispondente al __% del contributo previsto oltre alla maggiorazione per interessi legali nel periodo che decorre dalla data dell’erogazione dell’anticipo sino alla data ______________;</w:t>
      </w:r>
    </w:p>
    <w:p w14:paraId="6A568E9E" w14:textId="77777777" w:rsidR="00691F45" w:rsidRPr="00691F45" w:rsidRDefault="00691F45" w:rsidP="00691F45">
      <w:pPr>
        <w:widowControl/>
        <w:numPr>
          <w:ilvl w:val="0"/>
          <w:numId w:val="1"/>
        </w:numPr>
        <w:tabs>
          <w:tab w:val="left" w:pos="357"/>
          <w:tab w:val="left" w:pos="714"/>
        </w:tabs>
        <w:adjustRightInd w:val="0"/>
        <w:spacing w:before="0" w:after="80"/>
        <w:ind w:left="360" w:hanging="450"/>
        <w:rPr>
          <w:rFonts w:cs="Calibri"/>
          <w:color w:val="000000"/>
          <w:sz w:val="24"/>
          <w:szCs w:val="24"/>
          <w:lang w:val="it-IT"/>
        </w:rPr>
      </w:pPr>
      <w:r w:rsidRPr="00691F45">
        <w:rPr>
          <w:rFonts w:cs="Calibri"/>
          <w:color w:val="000000"/>
          <w:sz w:val="24"/>
          <w:szCs w:val="24"/>
          <w:lang w:val="it-IT"/>
        </w:rPr>
        <w:t xml:space="preserve">di prevedere il rinnovo, su semplice richiesta di </w:t>
      </w:r>
      <w:proofErr w:type="spellStart"/>
      <w:r w:rsidRPr="00691F45">
        <w:rPr>
          <w:rFonts w:cs="Calibri"/>
          <w:color w:val="000000"/>
          <w:sz w:val="24"/>
          <w:szCs w:val="24"/>
          <w:lang w:val="it-IT"/>
        </w:rPr>
        <w:t>Fincalabra</w:t>
      </w:r>
      <w:proofErr w:type="spellEnd"/>
      <w:r w:rsidRPr="00691F45">
        <w:rPr>
          <w:rFonts w:cs="Calibri"/>
          <w:color w:val="000000"/>
          <w:sz w:val="24"/>
          <w:szCs w:val="24"/>
          <w:lang w:val="it-IT"/>
        </w:rPr>
        <w:t xml:space="preserve"> Spa, in qualità di OI, del presente atto nel caso in cui ……………. (a) la data di scadenza di _________ sia antecedente alla data di cui al successivo punto 4.</w:t>
      </w:r>
    </w:p>
    <w:p w14:paraId="41D29BD3" w14:textId="79526E18" w:rsidR="00691F45" w:rsidRPr="00691F45" w:rsidRDefault="00691F45" w:rsidP="00691F45">
      <w:pPr>
        <w:widowControl/>
        <w:tabs>
          <w:tab w:val="left" w:pos="357"/>
          <w:tab w:val="left" w:pos="714"/>
        </w:tabs>
        <w:adjustRightInd w:val="0"/>
        <w:spacing w:before="0" w:after="80"/>
        <w:ind w:left="-90"/>
        <w:rPr>
          <w:rFonts w:cs="Calibri"/>
          <w:color w:val="000000"/>
          <w:sz w:val="24"/>
          <w:szCs w:val="24"/>
          <w:lang w:val="it-IT"/>
        </w:rPr>
      </w:pPr>
      <w:r w:rsidRPr="00691F45">
        <w:rPr>
          <w:rFonts w:cs="Calibri"/>
          <w:color w:val="000000"/>
          <w:sz w:val="24"/>
          <w:szCs w:val="24"/>
          <w:lang w:val="it-IT"/>
        </w:rPr>
        <w:t>La .................... sottoscritta, rappresentata come sopra:</w:t>
      </w:r>
    </w:p>
    <w:p w14:paraId="47B0D534" w14:textId="77777777" w:rsidR="00691F45" w:rsidRPr="00691F45" w:rsidRDefault="00691F45" w:rsidP="00C04C4B">
      <w:pPr>
        <w:widowControl/>
        <w:numPr>
          <w:ilvl w:val="0"/>
          <w:numId w:val="91"/>
        </w:numPr>
        <w:tabs>
          <w:tab w:val="left" w:pos="223"/>
          <w:tab w:val="left" w:pos="714"/>
        </w:tabs>
        <w:adjustRightInd w:val="0"/>
        <w:spacing w:before="0" w:after="80"/>
        <w:ind w:left="270" w:hanging="270"/>
        <w:rPr>
          <w:rFonts w:cs="Calibri"/>
          <w:color w:val="000000"/>
          <w:sz w:val="24"/>
          <w:szCs w:val="24"/>
          <w:lang w:val="it-IT"/>
        </w:rPr>
      </w:pPr>
      <w:r w:rsidRPr="00691F45">
        <w:rPr>
          <w:rFonts w:cs="Calibri"/>
          <w:color w:val="000000"/>
          <w:sz w:val="24"/>
          <w:szCs w:val="24"/>
          <w:lang w:val="it-IT"/>
        </w:rPr>
        <w:t xml:space="preserve">si obbliga irrevocabilmente ed incondizionatamente a rimborsare a </w:t>
      </w:r>
      <w:proofErr w:type="spellStart"/>
      <w:r w:rsidRPr="00691F45">
        <w:rPr>
          <w:rFonts w:cs="Calibri"/>
          <w:color w:val="000000"/>
          <w:sz w:val="24"/>
          <w:szCs w:val="24"/>
          <w:lang w:val="it-IT"/>
        </w:rPr>
        <w:t>Fincalabra</w:t>
      </w:r>
      <w:proofErr w:type="spellEnd"/>
      <w:r w:rsidRPr="00691F45">
        <w:rPr>
          <w:rFonts w:cs="Calibri"/>
          <w:color w:val="000000"/>
          <w:sz w:val="24"/>
          <w:szCs w:val="24"/>
          <w:lang w:val="it-IT"/>
        </w:rPr>
        <w:t xml:space="preserve"> Spa, in qualità di OI, l'importo garantito con il presente atto, qualora il/la ..................................... (a) non abbia provveduto a restituire l'importo stesso entro quindici giorni dalla data di ricezione dell'apposito invito - comunicato per conoscenza al garante - formulato da </w:t>
      </w:r>
      <w:proofErr w:type="spellStart"/>
      <w:r w:rsidRPr="00691F45">
        <w:rPr>
          <w:rFonts w:cs="Calibri"/>
          <w:color w:val="000000"/>
          <w:sz w:val="24"/>
          <w:szCs w:val="24"/>
          <w:lang w:val="it-IT"/>
        </w:rPr>
        <w:t>Fincalabra</w:t>
      </w:r>
      <w:proofErr w:type="spellEnd"/>
      <w:r w:rsidRPr="00691F45">
        <w:rPr>
          <w:rFonts w:cs="Calibri"/>
          <w:color w:val="000000"/>
          <w:sz w:val="24"/>
          <w:szCs w:val="24"/>
          <w:lang w:val="it-IT"/>
        </w:rPr>
        <w:t xml:space="preserve"> Spa, in qualità di OI, </w:t>
      </w:r>
      <w:r w:rsidRPr="00691F45">
        <w:rPr>
          <w:rFonts w:cs="Calibri"/>
          <w:color w:val="000000"/>
          <w:sz w:val="24"/>
          <w:szCs w:val="24"/>
          <w:lang w:val="it-IT"/>
        </w:rPr>
        <w:lastRenderedPageBreak/>
        <w:t>medesima a fronte del non corretto utilizzo delle somme erogate a titolo di contributo. L'ammontare del rimborso sarà automaticamente maggiorato degli interessi legali decorrenti nel periodo compreso tra la data dell'erogazione e quella del rimborso;</w:t>
      </w:r>
    </w:p>
    <w:p w14:paraId="65F006C7" w14:textId="77777777" w:rsidR="00691F45" w:rsidRPr="00691F45" w:rsidRDefault="00691F45" w:rsidP="00C04C4B">
      <w:pPr>
        <w:widowControl/>
        <w:numPr>
          <w:ilvl w:val="0"/>
          <w:numId w:val="91"/>
        </w:numPr>
        <w:tabs>
          <w:tab w:val="left" w:pos="223"/>
          <w:tab w:val="left" w:pos="270"/>
        </w:tabs>
        <w:adjustRightInd w:val="0"/>
        <w:spacing w:before="0" w:after="80"/>
        <w:ind w:left="270" w:hanging="270"/>
        <w:rPr>
          <w:rFonts w:cs="Calibri"/>
          <w:color w:val="000000"/>
          <w:sz w:val="24"/>
          <w:szCs w:val="24"/>
          <w:lang w:val="it-IT"/>
        </w:rPr>
      </w:pPr>
      <w:r w:rsidRPr="00691F45">
        <w:rPr>
          <w:rFonts w:cs="Calibri"/>
          <w:color w:val="000000"/>
          <w:sz w:val="24"/>
          <w:szCs w:val="24"/>
          <w:lang w:val="it-IT"/>
        </w:rPr>
        <w:t>si impegna ad effettuare il rimborso a prima e semplice richiesta scritta delle somme anticipate e non correttamente utilizzate, anche nel caso di mancato rinnovo, comunque, non oltre quindici giorni dalla ricezione della richiesta stessa, formulata con l'indicazione dell'inadempienza riscontrata da parte dell'amministrazione, cui, peraltro, non potrà essere opposta alcuna eccezione, anche nell’eventualità di opposizione proposta dal/dalla ........……………......... (a) o da altri soggetti comunque interessati ed anche nel caso che la contraente sia dichiarata nel frattempo fallita ovvero sottoposta a procedure concorsuali o posta in liquidazione;</w:t>
      </w:r>
    </w:p>
    <w:p w14:paraId="4440E6CC" w14:textId="77777777" w:rsidR="00691F45" w:rsidRPr="00691F45" w:rsidRDefault="00691F45" w:rsidP="00C04C4B">
      <w:pPr>
        <w:widowControl/>
        <w:numPr>
          <w:ilvl w:val="0"/>
          <w:numId w:val="91"/>
        </w:numPr>
        <w:tabs>
          <w:tab w:val="left" w:pos="223"/>
          <w:tab w:val="left" w:pos="714"/>
        </w:tabs>
        <w:adjustRightInd w:val="0"/>
        <w:spacing w:before="0" w:after="80"/>
        <w:ind w:left="270" w:hanging="270"/>
        <w:rPr>
          <w:rFonts w:cs="Calibri"/>
          <w:color w:val="000000"/>
          <w:sz w:val="24"/>
          <w:szCs w:val="24"/>
          <w:lang w:val="it-IT"/>
        </w:rPr>
      </w:pPr>
      <w:r w:rsidRPr="00691F45">
        <w:rPr>
          <w:rFonts w:cs="Calibri"/>
          <w:color w:val="000000"/>
          <w:sz w:val="24"/>
          <w:szCs w:val="24"/>
          <w:lang w:val="it-IT"/>
        </w:rPr>
        <w:t xml:space="preserve">accetta di restituire le somme richieste da </w:t>
      </w:r>
      <w:proofErr w:type="spellStart"/>
      <w:r w:rsidRPr="00691F45">
        <w:rPr>
          <w:rFonts w:cs="Calibri"/>
          <w:color w:val="000000"/>
          <w:sz w:val="24"/>
          <w:szCs w:val="24"/>
          <w:lang w:val="it-IT"/>
        </w:rPr>
        <w:t>Fincalabra</w:t>
      </w:r>
      <w:proofErr w:type="spellEnd"/>
      <w:r w:rsidRPr="00691F45">
        <w:rPr>
          <w:rFonts w:cs="Calibri"/>
          <w:color w:val="000000"/>
          <w:sz w:val="24"/>
          <w:szCs w:val="24"/>
          <w:lang w:val="it-IT"/>
        </w:rPr>
        <w:t xml:space="preserve"> Spa, in qualità di OI, con le modalità che verranno indicate nella richiesta, di cui al punto due;</w:t>
      </w:r>
    </w:p>
    <w:p w14:paraId="08E2E62C" w14:textId="77777777" w:rsidR="00691F45" w:rsidRPr="00691F45" w:rsidRDefault="00691F45" w:rsidP="00C04C4B">
      <w:pPr>
        <w:widowControl/>
        <w:numPr>
          <w:ilvl w:val="0"/>
          <w:numId w:val="91"/>
        </w:numPr>
        <w:tabs>
          <w:tab w:val="left" w:pos="223"/>
        </w:tabs>
        <w:adjustRightInd w:val="0"/>
        <w:spacing w:before="0" w:after="80"/>
        <w:ind w:left="270" w:hanging="270"/>
        <w:rPr>
          <w:rFonts w:cs="Calibri"/>
          <w:color w:val="000000"/>
          <w:sz w:val="24"/>
          <w:szCs w:val="24"/>
          <w:lang w:val="it-IT"/>
        </w:rPr>
      </w:pPr>
      <w:r w:rsidRPr="00691F45">
        <w:rPr>
          <w:rFonts w:cs="Calibri"/>
          <w:color w:val="000000"/>
          <w:sz w:val="24"/>
          <w:szCs w:val="24"/>
          <w:lang w:val="it-IT"/>
        </w:rPr>
        <w:t>precisa che la presente garanzia fideiussoria ha efficacia fino a 180 giorni dalla data di completamento dell’operazione;</w:t>
      </w:r>
    </w:p>
    <w:p w14:paraId="03A4D318" w14:textId="77777777" w:rsidR="00691F45" w:rsidRDefault="00691F45" w:rsidP="00C04C4B">
      <w:pPr>
        <w:widowControl/>
        <w:numPr>
          <w:ilvl w:val="0"/>
          <w:numId w:val="91"/>
        </w:numPr>
        <w:tabs>
          <w:tab w:val="left" w:pos="223"/>
          <w:tab w:val="left" w:pos="714"/>
        </w:tabs>
        <w:adjustRightInd w:val="0"/>
        <w:spacing w:before="0" w:after="80"/>
        <w:ind w:left="270" w:hanging="270"/>
        <w:rPr>
          <w:rFonts w:cs="Calibri"/>
          <w:color w:val="000000"/>
          <w:sz w:val="24"/>
          <w:szCs w:val="24"/>
          <w:lang w:val="en-US"/>
        </w:rPr>
      </w:pPr>
      <w:r w:rsidRPr="00691F45">
        <w:rPr>
          <w:rFonts w:cs="Calibri"/>
          <w:color w:val="000000"/>
          <w:sz w:val="24"/>
          <w:szCs w:val="24"/>
          <w:lang w:val="it-IT"/>
        </w:rPr>
        <w:t xml:space="preserve">rinuncia formalmente ed espressamente al beneficio della preventiva escussione di cui all'art. 1944 c.c., volendo ed intendendo restare obbligata in solido con il/la ........................................ ............................ (a) e rinunzia sin d’ora ad eccepire la decorrenza del termine di cui all’art. 1957 c.c.; agli effetti degli articoli 1341 e 1342 del codice civile si approvano specificatamente le condizioni relative alla rinuncia a proporre eccezioni ivi compresa quella di cui all'art. </w:t>
      </w:r>
      <w:r>
        <w:rPr>
          <w:rFonts w:cs="Calibri"/>
          <w:color w:val="000000"/>
          <w:sz w:val="24"/>
          <w:szCs w:val="24"/>
          <w:lang w:val="en-US"/>
        </w:rPr>
        <w:t>1944;</w:t>
      </w:r>
    </w:p>
    <w:p w14:paraId="65430088" w14:textId="77777777" w:rsidR="00691F45" w:rsidRPr="00691F45" w:rsidRDefault="00691F45" w:rsidP="00C04C4B">
      <w:pPr>
        <w:widowControl/>
        <w:numPr>
          <w:ilvl w:val="0"/>
          <w:numId w:val="91"/>
        </w:numPr>
        <w:tabs>
          <w:tab w:val="left" w:pos="223"/>
          <w:tab w:val="left" w:pos="714"/>
        </w:tabs>
        <w:adjustRightInd w:val="0"/>
        <w:spacing w:before="0" w:after="80"/>
        <w:ind w:left="270" w:hanging="270"/>
        <w:rPr>
          <w:rFonts w:cs="Calibri"/>
          <w:color w:val="000000"/>
          <w:sz w:val="24"/>
          <w:szCs w:val="24"/>
          <w:lang w:val="it-IT"/>
        </w:rPr>
      </w:pPr>
      <w:r w:rsidRPr="00691F45">
        <w:rPr>
          <w:rFonts w:cs="Calibri"/>
          <w:color w:val="000000"/>
          <w:sz w:val="24"/>
          <w:szCs w:val="24"/>
          <w:lang w:val="it-IT"/>
        </w:rPr>
        <w:t xml:space="preserve">eventuali altre condizioni di fideiussione comportanti obblighi aggiuntivi e/o diversi in capo a </w:t>
      </w:r>
      <w:proofErr w:type="spellStart"/>
      <w:r w:rsidRPr="00691F45">
        <w:rPr>
          <w:rFonts w:cs="Calibri"/>
          <w:color w:val="000000"/>
          <w:sz w:val="24"/>
          <w:szCs w:val="24"/>
          <w:lang w:val="it-IT"/>
        </w:rPr>
        <w:t>Fincalabra</w:t>
      </w:r>
      <w:proofErr w:type="spellEnd"/>
      <w:r w:rsidRPr="00691F45">
        <w:rPr>
          <w:rFonts w:cs="Calibri"/>
          <w:color w:val="000000"/>
          <w:sz w:val="24"/>
          <w:szCs w:val="24"/>
          <w:lang w:val="it-IT"/>
        </w:rPr>
        <w:t xml:space="preserve"> Spa, in qualità di OI, o comunque incompatibili con quelle previste nel presente contratto non sono accettate e pertanto si intendono nulle e/o inefficaci;</w:t>
      </w:r>
    </w:p>
    <w:p w14:paraId="56783FD1" w14:textId="77777777" w:rsidR="00691F45" w:rsidRPr="00691F45" w:rsidRDefault="00691F45" w:rsidP="00C04C4B">
      <w:pPr>
        <w:widowControl/>
        <w:numPr>
          <w:ilvl w:val="0"/>
          <w:numId w:val="91"/>
        </w:numPr>
        <w:tabs>
          <w:tab w:val="left" w:pos="223"/>
          <w:tab w:val="left" w:pos="714"/>
        </w:tabs>
        <w:adjustRightInd w:val="0"/>
        <w:spacing w:before="0" w:after="80"/>
        <w:ind w:left="270" w:hanging="270"/>
        <w:rPr>
          <w:rFonts w:cs="Calibri"/>
          <w:color w:val="000000"/>
          <w:sz w:val="24"/>
          <w:szCs w:val="24"/>
          <w:lang w:val="it-IT"/>
        </w:rPr>
      </w:pPr>
      <w:r w:rsidRPr="00691F45">
        <w:rPr>
          <w:rFonts w:cs="Calibri"/>
          <w:color w:val="000000"/>
          <w:sz w:val="24"/>
          <w:szCs w:val="24"/>
          <w:lang w:val="it-IT"/>
        </w:rPr>
        <w:t xml:space="preserve">rimane espressamente convenuto che la presente garanzia fideiussoria si intenderà tacitamente accettata qualora nel termine di giorni trenta dalla data di ricevimento, a </w:t>
      </w:r>
      <w:proofErr w:type="spellStart"/>
      <w:r w:rsidRPr="00691F45">
        <w:rPr>
          <w:rFonts w:cs="Calibri"/>
          <w:color w:val="000000"/>
          <w:sz w:val="24"/>
          <w:szCs w:val="24"/>
          <w:lang w:val="it-IT"/>
        </w:rPr>
        <w:t>Fincalabra</w:t>
      </w:r>
      <w:proofErr w:type="spellEnd"/>
      <w:r w:rsidRPr="00691F45">
        <w:rPr>
          <w:rFonts w:cs="Calibri"/>
          <w:color w:val="000000"/>
          <w:sz w:val="24"/>
          <w:szCs w:val="24"/>
          <w:lang w:val="it-IT"/>
        </w:rPr>
        <w:t xml:space="preserve"> Spa, in qualità di OI, non sia comunicato il diniego di tale garanzia ai soggetti firmatari del presente atto.</w:t>
      </w:r>
    </w:p>
    <w:p w14:paraId="5E3509AB" w14:textId="77777777" w:rsidR="00691F45" w:rsidRPr="00691F45" w:rsidRDefault="00691F45" w:rsidP="00691F45">
      <w:pPr>
        <w:widowControl/>
        <w:adjustRightInd w:val="0"/>
        <w:spacing w:before="0" w:after="0"/>
        <w:rPr>
          <w:rFonts w:cs="Calibri"/>
          <w:color w:val="000000"/>
          <w:sz w:val="24"/>
          <w:szCs w:val="24"/>
          <w:lang w:val="it-IT"/>
        </w:rPr>
      </w:pPr>
    </w:p>
    <w:p w14:paraId="33C0CFAC" w14:textId="77777777" w:rsidR="00691F45" w:rsidRPr="000A50DF" w:rsidRDefault="00691F45" w:rsidP="00691F45">
      <w:pPr>
        <w:widowControl/>
        <w:adjustRightInd w:val="0"/>
        <w:spacing w:before="0" w:after="0"/>
        <w:ind w:left="12" w:firstLine="708"/>
        <w:rPr>
          <w:rFonts w:cs="Calibri"/>
          <w:color w:val="000000"/>
          <w:sz w:val="24"/>
          <w:szCs w:val="24"/>
          <w:lang w:val="it-IT"/>
        </w:rPr>
      </w:pPr>
      <w:r w:rsidRPr="000A50DF">
        <w:rPr>
          <w:rFonts w:cs="Calibri"/>
          <w:color w:val="000000"/>
          <w:sz w:val="24"/>
          <w:szCs w:val="24"/>
          <w:lang w:val="it-IT"/>
        </w:rPr>
        <w:t>Fideiussore</w:t>
      </w:r>
    </w:p>
    <w:p w14:paraId="37B291AD" w14:textId="77777777" w:rsidR="00316FF8" w:rsidRDefault="00316FF8" w:rsidP="007F3E03">
      <w:pPr>
        <w:rPr>
          <w:rFonts w:eastAsiaTheme="majorEastAsia" w:cstheme="majorBidi"/>
          <w:b/>
          <w:bCs/>
          <w:caps/>
          <w:color w:val="365F91" w:themeColor="accent1" w:themeShade="BF"/>
          <w:kern w:val="32"/>
          <w:sz w:val="28"/>
          <w:szCs w:val="26"/>
          <w:lang w:val="it-IT"/>
        </w:rPr>
      </w:pPr>
    </w:p>
    <w:p w14:paraId="6E16641E" w14:textId="45D0BE32" w:rsidR="00316FF8" w:rsidRDefault="000E7335" w:rsidP="000E7335">
      <w:pPr>
        <w:widowControl/>
        <w:autoSpaceDE/>
        <w:autoSpaceDN/>
        <w:spacing w:before="0" w:after="200" w:line="276" w:lineRule="auto"/>
        <w:jc w:val="left"/>
        <w:rPr>
          <w:rFonts w:eastAsiaTheme="majorEastAsia" w:cstheme="majorBidi"/>
          <w:b/>
          <w:bCs/>
          <w:caps/>
          <w:color w:val="365F91" w:themeColor="accent1" w:themeShade="BF"/>
          <w:kern w:val="32"/>
          <w:sz w:val="28"/>
          <w:szCs w:val="26"/>
          <w:lang w:val="it-IT"/>
        </w:rPr>
      </w:pPr>
      <w:r>
        <w:rPr>
          <w:rFonts w:eastAsiaTheme="majorEastAsia" w:cstheme="majorBidi"/>
          <w:b/>
          <w:bCs/>
          <w:caps/>
          <w:color w:val="365F91" w:themeColor="accent1" w:themeShade="BF"/>
          <w:kern w:val="32"/>
          <w:sz w:val="28"/>
          <w:szCs w:val="26"/>
          <w:lang w:val="it-IT"/>
        </w:rPr>
        <w:br w:type="page"/>
      </w:r>
    </w:p>
    <w:p w14:paraId="2CEEE6F6" w14:textId="5D610555" w:rsidR="007F3E03" w:rsidRPr="007F3E03" w:rsidRDefault="007F3E03" w:rsidP="007F3E03">
      <w:pPr>
        <w:rPr>
          <w:rFonts w:eastAsiaTheme="majorEastAsia" w:cstheme="majorBidi"/>
          <w:b/>
          <w:bCs/>
          <w:caps/>
          <w:color w:val="365F91" w:themeColor="accent1" w:themeShade="BF"/>
          <w:kern w:val="32"/>
          <w:sz w:val="28"/>
          <w:szCs w:val="26"/>
          <w:lang w:val="it-IT"/>
        </w:rPr>
      </w:pPr>
      <w:r w:rsidRPr="007F3E03">
        <w:rPr>
          <w:rFonts w:eastAsiaTheme="majorEastAsia" w:cstheme="majorBidi"/>
          <w:b/>
          <w:bCs/>
          <w:caps/>
          <w:color w:val="365F91" w:themeColor="accent1" w:themeShade="BF"/>
          <w:kern w:val="32"/>
          <w:sz w:val="28"/>
          <w:szCs w:val="26"/>
          <w:lang w:val="it-IT"/>
        </w:rPr>
        <w:lastRenderedPageBreak/>
        <w:t xml:space="preserve">Allegato </w:t>
      </w:r>
      <w:r>
        <w:rPr>
          <w:rFonts w:eastAsiaTheme="majorEastAsia" w:cstheme="majorBidi"/>
          <w:b/>
          <w:bCs/>
          <w:caps/>
          <w:color w:val="365F91" w:themeColor="accent1" w:themeShade="BF"/>
          <w:kern w:val="32"/>
          <w:sz w:val="28"/>
          <w:szCs w:val="26"/>
          <w:lang w:val="it-IT"/>
        </w:rPr>
        <w:t>4</w:t>
      </w:r>
      <w:r w:rsidRPr="007F3E03">
        <w:rPr>
          <w:rFonts w:eastAsiaTheme="majorEastAsia" w:cstheme="majorBidi"/>
          <w:b/>
          <w:bCs/>
          <w:caps/>
          <w:color w:val="365F91" w:themeColor="accent1" w:themeShade="BF"/>
          <w:kern w:val="32"/>
          <w:sz w:val="28"/>
          <w:szCs w:val="26"/>
          <w:lang w:val="it-IT"/>
        </w:rPr>
        <w:t>.1 - Prospetto riepilogativo dell’impiego del personale e del relativo costo</w:t>
      </w:r>
    </w:p>
    <w:p w14:paraId="2A0449B9" w14:textId="77777777" w:rsidR="00407695" w:rsidRDefault="00407695" w:rsidP="007F3E03">
      <w:pPr>
        <w:rPr>
          <w:sz w:val="24"/>
          <w:szCs w:val="24"/>
          <w:lang w:val="it-IT"/>
        </w:rPr>
      </w:pPr>
    </w:p>
    <w:p w14:paraId="1BDD5464" w14:textId="0FFE4E08" w:rsidR="007F3E03" w:rsidRDefault="007F3E03" w:rsidP="007F3E03">
      <w:pPr>
        <w:rPr>
          <w:sz w:val="24"/>
          <w:szCs w:val="24"/>
          <w:lang w:val="it-IT"/>
        </w:rPr>
      </w:pPr>
      <w:r w:rsidRPr="007F3E03">
        <w:rPr>
          <w:sz w:val="24"/>
          <w:szCs w:val="24"/>
          <w:lang w:val="it-IT"/>
        </w:rPr>
        <w:t>Prospetto riepilogativo impiego del personale relativo al periodo di riferimento</w:t>
      </w:r>
      <w:r>
        <w:rPr>
          <w:sz w:val="24"/>
          <w:szCs w:val="24"/>
          <w:lang w:val="it-IT"/>
        </w:rPr>
        <w:t>.</w:t>
      </w:r>
    </w:p>
    <w:p w14:paraId="234A4954" w14:textId="77777777" w:rsidR="007F3E03" w:rsidRPr="007F3E03" w:rsidRDefault="007F3E03" w:rsidP="007F3E03">
      <w:pPr>
        <w:rPr>
          <w:sz w:val="24"/>
          <w:szCs w:val="24"/>
          <w:lang w:val="it-IT"/>
        </w:rPr>
      </w:pPr>
    </w:p>
    <w:p w14:paraId="14FB31EF" w14:textId="4B1B932A" w:rsidR="007F3E03" w:rsidRDefault="007F3E03" w:rsidP="007F3E03">
      <w:pPr>
        <w:rPr>
          <w:sz w:val="24"/>
          <w:szCs w:val="24"/>
          <w:lang w:val="it-IT"/>
        </w:rPr>
      </w:pPr>
      <w:r w:rsidRPr="007F3E03">
        <w:rPr>
          <w:sz w:val="24"/>
          <w:szCs w:val="24"/>
          <w:lang w:val="it-IT"/>
        </w:rPr>
        <w:t>Periodo di riferimento: dal __/__/___</w:t>
      </w:r>
      <w:proofErr w:type="gramStart"/>
      <w:r w:rsidRPr="007F3E03">
        <w:rPr>
          <w:sz w:val="24"/>
          <w:szCs w:val="24"/>
          <w:lang w:val="it-IT"/>
        </w:rPr>
        <w:t xml:space="preserve">_ </w:t>
      </w:r>
      <w:r w:rsidR="00407695">
        <w:rPr>
          <w:sz w:val="24"/>
          <w:szCs w:val="24"/>
          <w:lang w:val="it-IT"/>
        </w:rPr>
        <w:t xml:space="preserve"> </w:t>
      </w:r>
      <w:r w:rsidRPr="007F3E03">
        <w:rPr>
          <w:sz w:val="24"/>
          <w:szCs w:val="24"/>
          <w:lang w:val="it-IT"/>
        </w:rPr>
        <w:t>al</w:t>
      </w:r>
      <w:proofErr w:type="gramEnd"/>
      <w:r w:rsidR="00407695">
        <w:rPr>
          <w:sz w:val="24"/>
          <w:szCs w:val="24"/>
          <w:lang w:val="it-IT"/>
        </w:rPr>
        <w:t xml:space="preserve"> </w:t>
      </w:r>
      <w:r w:rsidRPr="007F3E03">
        <w:rPr>
          <w:sz w:val="24"/>
          <w:szCs w:val="24"/>
          <w:lang w:val="it-IT"/>
        </w:rPr>
        <w:t xml:space="preserve"> __/__/____</w:t>
      </w:r>
    </w:p>
    <w:p w14:paraId="2B2AD3E4" w14:textId="77777777" w:rsidR="00407695" w:rsidRDefault="00407695" w:rsidP="007F3E03">
      <w:pPr>
        <w:rPr>
          <w:sz w:val="24"/>
          <w:szCs w:val="24"/>
          <w:lang w:val="it-IT"/>
        </w:rPr>
      </w:pPr>
    </w:p>
    <w:tbl>
      <w:tblPr>
        <w:tblStyle w:val="TableGrid"/>
        <w:tblW w:w="0" w:type="auto"/>
        <w:tblLook w:val="04A0" w:firstRow="1" w:lastRow="0" w:firstColumn="1" w:lastColumn="0" w:noHBand="0" w:noVBand="1"/>
      </w:tblPr>
      <w:tblGrid>
        <w:gridCol w:w="2515"/>
        <w:gridCol w:w="2340"/>
        <w:gridCol w:w="810"/>
        <w:gridCol w:w="900"/>
        <w:gridCol w:w="900"/>
        <w:gridCol w:w="900"/>
        <w:gridCol w:w="1263"/>
      </w:tblGrid>
      <w:tr w:rsidR="00407695" w:rsidRPr="0033548C" w14:paraId="59091DEC" w14:textId="77777777" w:rsidTr="00407695">
        <w:tc>
          <w:tcPr>
            <w:tcW w:w="2515" w:type="dxa"/>
            <w:vMerge w:val="restart"/>
            <w:shd w:val="clear" w:color="auto" w:fill="D9D9D9" w:themeFill="background1" w:themeFillShade="D9"/>
            <w:vAlign w:val="center"/>
          </w:tcPr>
          <w:p w14:paraId="1DE174F5" w14:textId="78F9797E" w:rsidR="00407695" w:rsidRPr="00BB35B5" w:rsidRDefault="00407695" w:rsidP="00407695">
            <w:pPr>
              <w:jc w:val="center"/>
              <w:rPr>
                <w:b/>
                <w:bCs/>
                <w:szCs w:val="20"/>
                <w:lang w:val="it-IT"/>
              </w:rPr>
            </w:pPr>
            <w:r w:rsidRPr="00BB35B5">
              <w:rPr>
                <w:b/>
                <w:bCs/>
                <w:szCs w:val="20"/>
              </w:rPr>
              <w:t xml:space="preserve">Nome e </w:t>
            </w:r>
            <w:proofErr w:type="spellStart"/>
            <w:r w:rsidRPr="00BB35B5">
              <w:rPr>
                <w:b/>
                <w:bCs/>
                <w:szCs w:val="20"/>
              </w:rPr>
              <w:t>Cognome</w:t>
            </w:r>
            <w:proofErr w:type="spellEnd"/>
          </w:p>
        </w:tc>
        <w:tc>
          <w:tcPr>
            <w:tcW w:w="2340" w:type="dxa"/>
            <w:vMerge w:val="restart"/>
            <w:shd w:val="clear" w:color="auto" w:fill="D9D9D9" w:themeFill="background1" w:themeFillShade="D9"/>
            <w:vAlign w:val="center"/>
          </w:tcPr>
          <w:p w14:paraId="6D50A016" w14:textId="0B581E5F" w:rsidR="00407695" w:rsidRPr="00BB35B5" w:rsidRDefault="00407695" w:rsidP="00407695">
            <w:pPr>
              <w:jc w:val="center"/>
              <w:rPr>
                <w:b/>
                <w:bCs/>
                <w:szCs w:val="20"/>
                <w:lang w:val="it-IT"/>
              </w:rPr>
            </w:pPr>
            <w:r w:rsidRPr="00BB35B5">
              <w:rPr>
                <w:b/>
                <w:bCs/>
                <w:szCs w:val="20"/>
              </w:rPr>
              <w:t>CF</w:t>
            </w:r>
          </w:p>
        </w:tc>
        <w:tc>
          <w:tcPr>
            <w:tcW w:w="4773" w:type="dxa"/>
            <w:gridSpan w:val="5"/>
            <w:shd w:val="clear" w:color="auto" w:fill="D9D9D9" w:themeFill="background1" w:themeFillShade="D9"/>
            <w:vAlign w:val="center"/>
          </w:tcPr>
          <w:p w14:paraId="4557EC18" w14:textId="1A86760A" w:rsidR="00407695" w:rsidRPr="00BB35B5" w:rsidRDefault="00407695" w:rsidP="00407695">
            <w:pPr>
              <w:jc w:val="center"/>
              <w:rPr>
                <w:b/>
                <w:bCs/>
                <w:szCs w:val="20"/>
                <w:lang w:val="it-IT"/>
              </w:rPr>
            </w:pPr>
            <w:r w:rsidRPr="00BB35B5">
              <w:rPr>
                <w:b/>
                <w:bCs/>
                <w:szCs w:val="20"/>
                <w:lang w:val="it-IT"/>
              </w:rPr>
              <w:t>N° Ore di attività svolte</w:t>
            </w:r>
          </w:p>
        </w:tc>
      </w:tr>
      <w:tr w:rsidR="00407695" w14:paraId="0F8DBD72" w14:textId="77777777" w:rsidTr="00407695">
        <w:tc>
          <w:tcPr>
            <w:tcW w:w="2515" w:type="dxa"/>
            <w:vMerge/>
            <w:shd w:val="clear" w:color="auto" w:fill="D9D9D9" w:themeFill="background1" w:themeFillShade="D9"/>
            <w:vAlign w:val="center"/>
          </w:tcPr>
          <w:p w14:paraId="4DCDD255" w14:textId="77777777" w:rsidR="00407695" w:rsidRPr="00BB35B5" w:rsidRDefault="00407695" w:rsidP="00407695">
            <w:pPr>
              <w:jc w:val="center"/>
              <w:rPr>
                <w:b/>
                <w:bCs/>
                <w:szCs w:val="20"/>
                <w:lang w:val="it-IT"/>
              </w:rPr>
            </w:pPr>
          </w:p>
        </w:tc>
        <w:tc>
          <w:tcPr>
            <w:tcW w:w="2340" w:type="dxa"/>
            <w:vMerge/>
            <w:shd w:val="clear" w:color="auto" w:fill="D9D9D9" w:themeFill="background1" w:themeFillShade="D9"/>
            <w:vAlign w:val="center"/>
          </w:tcPr>
          <w:p w14:paraId="6C0ADA6C" w14:textId="77777777" w:rsidR="00407695" w:rsidRPr="00BB35B5" w:rsidRDefault="00407695" w:rsidP="00407695">
            <w:pPr>
              <w:jc w:val="center"/>
              <w:rPr>
                <w:b/>
                <w:bCs/>
                <w:szCs w:val="20"/>
                <w:lang w:val="it-IT"/>
              </w:rPr>
            </w:pPr>
          </w:p>
        </w:tc>
        <w:tc>
          <w:tcPr>
            <w:tcW w:w="810" w:type="dxa"/>
            <w:shd w:val="clear" w:color="auto" w:fill="D9D9D9" w:themeFill="background1" w:themeFillShade="D9"/>
            <w:vAlign w:val="center"/>
          </w:tcPr>
          <w:p w14:paraId="776A4F60" w14:textId="6C710AFA" w:rsidR="00407695" w:rsidRPr="00BB35B5" w:rsidRDefault="00407695" w:rsidP="00407695">
            <w:pPr>
              <w:jc w:val="center"/>
              <w:rPr>
                <w:b/>
                <w:bCs/>
                <w:szCs w:val="20"/>
                <w:lang w:val="it-IT"/>
              </w:rPr>
            </w:pPr>
            <w:r w:rsidRPr="00BB35B5">
              <w:rPr>
                <w:b/>
                <w:bCs/>
                <w:szCs w:val="20"/>
                <w:lang w:val="it-IT"/>
              </w:rPr>
              <w:t>M1</w:t>
            </w:r>
          </w:p>
        </w:tc>
        <w:tc>
          <w:tcPr>
            <w:tcW w:w="900" w:type="dxa"/>
            <w:shd w:val="clear" w:color="auto" w:fill="D9D9D9" w:themeFill="background1" w:themeFillShade="D9"/>
            <w:vAlign w:val="center"/>
          </w:tcPr>
          <w:p w14:paraId="44741687" w14:textId="07B73DCC" w:rsidR="00407695" w:rsidRPr="00BB35B5" w:rsidRDefault="00407695" w:rsidP="00407695">
            <w:pPr>
              <w:jc w:val="center"/>
              <w:rPr>
                <w:b/>
                <w:bCs/>
                <w:szCs w:val="20"/>
                <w:lang w:val="it-IT"/>
              </w:rPr>
            </w:pPr>
            <w:r w:rsidRPr="00BB35B5">
              <w:rPr>
                <w:b/>
                <w:bCs/>
                <w:szCs w:val="20"/>
                <w:lang w:val="it-IT"/>
              </w:rPr>
              <w:t>M2</w:t>
            </w:r>
          </w:p>
        </w:tc>
        <w:tc>
          <w:tcPr>
            <w:tcW w:w="900" w:type="dxa"/>
            <w:shd w:val="clear" w:color="auto" w:fill="D9D9D9" w:themeFill="background1" w:themeFillShade="D9"/>
            <w:vAlign w:val="center"/>
          </w:tcPr>
          <w:p w14:paraId="34910E3D" w14:textId="455097F9" w:rsidR="00407695" w:rsidRPr="00BB35B5" w:rsidRDefault="00407695" w:rsidP="00407695">
            <w:pPr>
              <w:jc w:val="center"/>
              <w:rPr>
                <w:b/>
                <w:bCs/>
                <w:szCs w:val="20"/>
                <w:lang w:val="it-IT"/>
              </w:rPr>
            </w:pPr>
            <w:r w:rsidRPr="00BB35B5">
              <w:rPr>
                <w:b/>
                <w:bCs/>
                <w:szCs w:val="20"/>
                <w:lang w:val="it-IT"/>
              </w:rPr>
              <w:t>M…</w:t>
            </w:r>
          </w:p>
        </w:tc>
        <w:tc>
          <w:tcPr>
            <w:tcW w:w="900" w:type="dxa"/>
            <w:shd w:val="clear" w:color="auto" w:fill="D9D9D9" w:themeFill="background1" w:themeFillShade="D9"/>
            <w:vAlign w:val="center"/>
          </w:tcPr>
          <w:p w14:paraId="3BDC01CB" w14:textId="01917A55" w:rsidR="00407695" w:rsidRPr="00BB35B5" w:rsidRDefault="00407695" w:rsidP="00407695">
            <w:pPr>
              <w:jc w:val="center"/>
              <w:rPr>
                <w:b/>
                <w:bCs/>
                <w:szCs w:val="20"/>
                <w:lang w:val="it-IT"/>
              </w:rPr>
            </w:pPr>
            <w:r w:rsidRPr="00BB35B5">
              <w:rPr>
                <w:b/>
                <w:bCs/>
                <w:szCs w:val="20"/>
                <w:lang w:val="it-IT"/>
              </w:rPr>
              <w:t>Mn</w:t>
            </w:r>
          </w:p>
        </w:tc>
        <w:tc>
          <w:tcPr>
            <w:tcW w:w="1263" w:type="dxa"/>
            <w:shd w:val="clear" w:color="auto" w:fill="D9D9D9" w:themeFill="background1" w:themeFillShade="D9"/>
            <w:vAlign w:val="center"/>
          </w:tcPr>
          <w:p w14:paraId="023D951A" w14:textId="7E504C94" w:rsidR="00407695" w:rsidRPr="00BB35B5" w:rsidRDefault="00407695" w:rsidP="00407695">
            <w:pPr>
              <w:jc w:val="center"/>
              <w:rPr>
                <w:b/>
                <w:bCs/>
                <w:szCs w:val="20"/>
                <w:lang w:val="it-IT"/>
              </w:rPr>
            </w:pPr>
            <w:r w:rsidRPr="00BB35B5">
              <w:rPr>
                <w:b/>
                <w:bCs/>
                <w:szCs w:val="20"/>
                <w:lang w:val="it-IT"/>
              </w:rPr>
              <w:t>Totale</w:t>
            </w:r>
          </w:p>
        </w:tc>
      </w:tr>
      <w:tr w:rsidR="00407695" w14:paraId="150871C4" w14:textId="77777777" w:rsidTr="00407695">
        <w:tc>
          <w:tcPr>
            <w:tcW w:w="2515" w:type="dxa"/>
          </w:tcPr>
          <w:p w14:paraId="4BA97E54" w14:textId="77777777" w:rsidR="00407695" w:rsidRDefault="00407695" w:rsidP="00407695">
            <w:pPr>
              <w:rPr>
                <w:sz w:val="24"/>
                <w:szCs w:val="24"/>
                <w:lang w:val="it-IT"/>
              </w:rPr>
            </w:pPr>
          </w:p>
        </w:tc>
        <w:tc>
          <w:tcPr>
            <w:tcW w:w="2340" w:type="dxa"/>
          </w:tcPr>
          <w:p w14:paraId="40604B09" w14:textId="77777777" w:rsidR="00407695" w:rsidRDefault="00407695" w:rsidP="00407695">
            <w:pPr>
              <w:rPr>
                <w:sz w:val="24"/>
                <w:szCs w:val="24"/>
                <w:lang w:val="it-IT"/>
              </w:rPr>
            </w:pPr>
          </w:p>
        </w:tc>
        <w:tc>
          <w:tcPr>
            <w:tcW w:w="810" w:type="dxa"/>
          </w:tcPr>
          <w:p w14:paraId="492B6F09" w14:textId="77777777" w:rsidR="00407695" w:rsidRDefault="00407695" w:rsidP="00407695">
            <w:pPr>
              <w:rPr>
                <w:sz w:val="24"/>
                <w:szCs w:val="24"/>
                <w:lang w:val="it-IT"/>
              </w:rPr>
            </w:pPr>
          </w:p>
        </w:tc>
        <w:tc>
          <w:tcPr>
            <w:tcW w:w="900" w:type="dxa"/>
          </w:tcPr>
          <w:p w14:paraId="224F9326" w14:textId="77777777" w:rsidR="00407695" w:rsidRDefault="00407695" w:rsidP="00407695">
            <w:pPr>
              <w:rPr>
                <w:sz w:val="24"/>
                <w:szCs w:val="24"/>
                <w:lang w:val="it-IT"/>
              </w:rPr>
            </w:pPr>
          </w:p>
        </w:tc>
        <w:tc>
          <w:tcPr>
            <w:tcW w:w="900" w:type="dxa"/>
          </w:tcPr>
          <w:p w14:paraId="61CCDB57" w14:textId="77777777" w:rsidR="00407695" w:rsidRDefault="00407695" w:rsidP="00407695">
            <w:pPr>
              <w:rPr>
                <w:sz w:val="24"/>
                <w:szCs w:val="24"/>
                <w:lang w:val="it-IT"/>
              </w:rPr>
            </w:pPr>
          </w:p>
        </w:tc>
        <w:tc>
          <w:tcPr>
            <w:tcW w:w="900" w:type="dxa"/>
          </w:tcPr>
          <w:p w14:paraId="0B077DD6" w14:textId="77777777" w:rsidR="00407695" w:rsidRDefault="00407695" w:rsidP="00407695">
            <w:pPr>
              <w:rPr>
                <w:sz w:val="24"/>
                <w:szCs w:val="24"/>
                <w:lang w:val="it-IT"/>
              </w:rPr>
            </w:pPr>
          </w:p>
        </w:tc>
        <w:tc>
          <w:tcPr>
            <w:tcW w:w="1263" w:type="dxa"/>
          </w:tcPr>
          <w:p w14:paraId="39733D6E" w14:textId="77777777" w:rsidR="00407695" w:rsidRDefault="00407695" w:rsidP="00407695">
            <w:pPr>
              <w:rPr>
                <w:sz w:val="24"/>
                <w:szCs w:val="24"/>
                <w:lang w:val="it-IT"/>
              </w:rPr>
            </w:pPr>
          </w:p>
        </w:tc>
      </w:tr>
      <w:tr w:rsidR="00407695" w14:paraId="76BBEDCA" w14:textId="77777777" w:rsidTr="00407695">
        <w:tc>
          <w:tcPr>
            <w:tcW w:w="2515" w:type="dxa"/>
          </w:tcPr>
          <w:p w14:paraId="000126A7" w14:textId="77777777" w:rsidR="00407695" w:rsidRDefault="00407695" w:rsidP="00407695">
            <w:pPr>
              <w:rPr>
                <w:sz w:val="24"/>
                <w:szCs w:val="24"/>
                <w:lang w:val="it-IT"/>
              </w:rPr>
            </w:pPr>
          </w:p>
        </w:tc>
        <w:tc>
          <w:tcPr>
            <w:tcW w:w="2340" w:type="dxa"/>
          </w:tcPr>
          <w:p w14:paraId="47347BDB" w14:textId="77777777" w:rsidR="00407695" w:rsidRDefault="00407695" w:rsidP="00407695">
            <w:pPr>
              <w:rPr>
                <w:sz w:val="24"/>
                <w:szCs w:val="24"/>
                <w:lang w:val="it-IT"/>
              </w:rPr>
            </w:pPr>
          </w:p>
        </w:tc>
        <w:tc>
          <w:tcPr>
            <w:tcW w:w="810" w:type="dxa"/>
          </w:tcPr>
          <w:p w14:paraId="43805A53" w14:textId="77777777" w:rsidR="00407695" w:rsidRDefault="00407695" w:rsidP="00407695">
            <w:pPr>
              <w:rPr>
                <w:sz w:val="24"/>
                <w:szCs w:val="24"/>
                <w:lang w:val="it-IT"/>
              </w:rPr>
            </w:pPr>
          </w:p>
        </w:tc>
        <w:tc>
          <w:tcPr>
            <w:tcW w:w="900" w:type="dxa"/>
          </w:tcPr>
          <w:p w14:paraId="2E15FAB8" w14:textId="77777777" w:rsidR="00407695" w:rsidRDefault="00407695" w:rsidP="00407695">
            <w:pPr>
              <w:rPr>
                <w:sz w:val="24"/>
                <w:szCs w:val="24"/>
                <w:lang w:val="it-IT"/>
              </w:rPr>
            </w:pPr>
          </w:p>
        </w:tc>
        <w:tc>
          <w:tcPr>
            <w:tcW w:w="900" w:type="dxa"/>
          </w:tcPr>
          <w:p w14:paraId="1C403325" w14:textId="77777777" w:rsidR="00407695" w:rsidRDefault="00407695" w:rsidP="00407695">
            <w:pPr>
              <w:rPr>
                <w:sz w:val="24"/>
                <w:szCs w:val="24"/>
                <w:lang w:val="it-IT"/>
              </w:rPr>
            </w:pPr>
          </w:p>
        </w:tc>
        <w:tc>
          <w:tcPr>
            <w:tcW w:w="900" w:type="dxa"/>
          </w:tcPr>
          <w:p w14:paraId="65F6E529" w14:textId="77777777" w:rsidR="00407695" w:rsidRDefault="00407695" w:rsidP="00407695">
            <w:pPr>
              <w:rPr>
                <w:sz w:val="24"/>
                <w:szCs w:val="24"/>
                <w:lang w:val="it-IT"/>
              </w:rPr>
            </w:pPr>
          </w:p>
        </w:tc>
        <w:tc>
          <w:tcPr>
            <w:tcW w:w="1263" w:type="dxa"/>
          </w:tcPr>
          <w:p w14:paraId="4BC2441D" w14:textId="77777777" w:rsidR="00407695" w:rsidRDefault="00407695" w:rsidP="00407695">
            <w:pPr>
              <w:rPr>
                <w:sz w:val="24"/>
                <w:szCs w:val="24"/>
                <w:lang w:val="it-IT"/>
              </w:rPr>
            </w:pPr>
          </w:p>
        </w:tc>
      </w:tr>
      <w:tr w:rsidR="00407695" w14:paraId="01192F36" w14:textId="77777777" w:rsidTr="00407695">
        <w:tc>
          <w:tcPr>
            <w:tcW w:w="2515" w:type="dxa"/>
          </w:tcPr>
          <w:p w14:paraId="3DD3CAF0" w14:textId="77777777" w:rsidR="00407695" w:rsidRDefault="00407695" w:rsidP="00407695">
            <w:pPr>
              <w:rPr>
                <w:sz w:val="24"/>
                <w:szCs w:val="24"/>
                <w:lang w:val="it-IT"/>
              </w:rPr>
            </w:pPr>
          </w:p>
        </w:tc>
        <w:tc>
          <w:tcPr>
            <w:tcW w:w="2340" w:type="dxa"/>
          </w:tcPr>
          <w:p w14:paraId="011D2984" w14:textId="77777777" w:rsidR="00407695" w:rsidRDefault="00407695" w:rsidP="00407695">
            <w:pPr>
              <w:rPr>
                <w:sz w:val="24"/>
                <w:szCs w:val="24"/>
                <w:lang w:val="it-IT"/>
              </w:rPr>
            </w:pPr>
          </w:p>
        </w:tc>
        <w:tc>
          <w:tcPr>
            <w:tcW w:w="810" w:type="dxa"/>
          </w:tcPr>
          <w:p w14:paraId="56CE55A3" w14:textId="77777777" w:rsidR="00407695" w:rsidRDefault="00407695" w:rsidP="00407695">
            <w:pPr>
              <w:rPr>
                <w:sz w:val="24"/>
                <w:szCs w:val="24"/>
                <w:lang w:val="it-IT"/>
              </w:rPr>
            </w:pPr>
          </w:p>
        </w:tc>
        <w:tc>
          <w:tcPr>
            <w:tcW w:w="900" w:type="dxa"/>
          </w:tcPr>
          <w:p w14:paraId="44B84042" w14:textId="77777777" w:rsidR="00407695" w:rsidRDefault="00407695" w:rsidP="00407695">
            <w:pPr>
              <w:rPr>
                <w:sz w:val="24"/>
                <w:szCs w:val="24"/>
                <w:lang w:val="it-IT"/>
              </w:rPr>
            </w:pPr>
          </w:p>
        </w:tc>
        <w:tc>
          <w:tcPr>
            <w:tcW w:w="900" w:type="dxa"/>
          </w:tcPr>
          <w:p w14:paraId="6B85F472" w14:textId="77777777" w:rsidR="00407695" w:rsidRDefault="00407695" w:rsidP="00407695">
            <w:pPr>
              <w:rPr>
                <w:sz w:val="24"/>
                <w:szCs w:val="24"/>
                <w:lang w:val="it-IT"/>
              </w:rPr>
            </w:pPr>
          </w:p>
        </w:tc>
        <w:tc>
          <w:tcPr>
            <w:tcW w:w="900" w:type="dxa"/>
          </w:tcPr>
          <w:p w14:paraId="0CFFBCC4" w14:textId="77777777" w:rsidR="00407695" w:rsidRDefault="00407695" w:rsidP="00407695">
            <w:pPr>
              <w:rPr>
                <w:sz w:val="24"/>
                <w:szCs w:val="24"/>
                <w:lang w:val="it-IT"/>
              </w:rPr>
            </w:pPr>
          </w:p>
        </w:tc>
        <w:tc>
          <w:tcPr>
            <w:tcW w:w="1263" w:type="dxa"/>
          </w:tcPr>
          <w:p w14:paraId="49F96EB7" w14:textId="77777777" w:rsidR="00407695" w:rsidRDefault="00407695" w:rsidP="00407695">
            <w:pPr>
              <w:rPr>
                <w:sz w:val="24"/>
                <w:szCs w:val="24"/>
                <w:lang w:val="it-IT"/>
              </w:rPr>
            </w:pPr>
          </w:p>
        </w:tc>
      </w:tr>
      <w:tr w:rsidR="00407695" w14:paraId="08210F0D" w14:textId="77777777" w:rsidTr="00407695">
        <w:tc>
          <w:tcPr>
            <w:tcW w:w="2515" w:type="dxa"/>
          </w:tcPr>
          <w:p w14:paraId="6DEDCA0F" w14:textId="77777777" w:rsidR="00407695" w:rsidRDefault="00407695" w:rsidP="00407695">
            <w:pPr>
              <w:rPr>
                <w:sz w:val="24"/>
                <w:szCs w:val="24"/>
                <w:lang w:val="it-IT"/>
              </w:rPr>
            </w:pPr>
          </w:p>
        </w:tc>
        <w:tc>
          <w:tcPr>
            <w:tcW w:w="2340" w:type="dxa"/>
          </w:tcPr>
          <w:p w14:paraId="566D8926" w14:textId="77777777" w:rsidR="00407695" w:rsidRDefault="00407695" w:rsidP="00407695">
            <w:pPr>
              <w:rPr>
                <w:sz w:val="24"/>
                <w:szCs w:val="24"/>
                <w:lang w:val="it-IT"/>
              </w:rPr>
            </w:pPr>
          </w:p>
        </w:tc>
        <w:tc>
          <w:tcPr>
            <w:tcW w:w="810" w:type="dxa"/>
          </w:tcPr>
          <w:p w14:paraId="43335FA1" w14:textId="77777777" w:rsidR="00407695" w:rsidRDefault="00407695" w:rsidP="00407695">
            <w:pPr>
              <w:rPr>
                <w:sz w:val="24"/>
                <w:szCs w:val="24"/>
                <w:lang w:val="it-IT"/>
              </w:rPr>
            </w:pPr>
          </w:p>
        </w:tc>
        <w:tc>
          <w:tcPr>
            <w:tcW w:w="900" w:type="dxa"/>
          </w:tcPr>
          <w:p w14:paraId="24E881C0" w14:textId="77777777" w:rsidR="00407695" w:rsidRDefault="00407695" w:rsidP="00407695">
            <w:pPr>
              <w:rPr>
                <w:sz w:val="24"/>
                <w:szCs w:val="24"/>
                <w:lang w:val="it-IT"/>
              </w:rPr>
            </w:pPr>
          </w:p>
        </w:tc>
        <w:tc>
          <w:tcPr>
            <w:tcW w:w="900" w:type="dxa"/>
          </w:tcPr>
          <w:p w14:paraId="06C66990" w14:textId="77777777" w:rsidR="00407695" w:rsidRDefault="00407695" w:rsidP="00407695">
            <w:pPr>
              <w:rPr>
                <w:sz w:val="24"/>
                <w:szCs w:val="24"/>
                <w:lang w:val="it-IT"/>
              </w:rPr>
            </w:pPr>
          </w:p>
        </w:tc>
        <w:tc>
          <w:tcPr>
            <w:tcW w:w="900" w:type="dxa"/>
          </w:tcPr>
          <w:p w14:paraId="04CC5F61" w14:textId="77777777" w:rsidR="00407695" w:rsidRDefault="00407695" w:rsidP="00407695">
            <w:pPr>
              <w:rPr>
                <w:sz w:val="24"/>
                <w:szCs w:val="24"/>
                <w:lang w:val="it-IT"/>
              </w:rPr>
            </w:pPr>
          </w:p>
        </w:tc>
        <w:tc>
          <w:tcPr>
            <w:tcW w:w="1263" w:type="dxa"/>
          </w:tcPr>
          <w:p w14:paraId="2F73CA35" w14:textId="77777777" w:rsidR="00407695" w:rsidRDefault="00407695" w:rsidP="00407695">
            <w:pPr>
              <w:rPr>
                <w:sz w:val="24"/>
                <w:szCs w:val="24"/>
                <w:lang w:val="it-IT"/>
              </w:rPr>
            </w:pPr>
          </w:p>
        </w:tc>
      </w:tr>
      <w:tr w:rsidR="00407695" w14:paraId="407B16FC" w14:textId="77777777" w:rsidTr="00407695">
        <w:tc>
          <w:tcPr>
            <w:tcW w:w="2515" w:type="dxa"/>
          </w:tcPr>
          <w:p w14:paraId="74C86B96" w14:textId="77777777" w:rsidR="00407695" w:rsidRDefault="00407695" w:rsidP="00407695">
            <w:pPr>
              <w:rPr>
                <w:sz w:val="24"/>
                <w:szCs w:val="24"/>
                <w:lang w:val="it-IT"/>
              </w:rPr>
            </w:pPr>
          </w:p>
        </w:tc>
        <w:tc>
          <w:tcPr>
            <w:tcW w:w="2340" w:type="dxa"/>
          </w:tcPr>
          <w:p w14:paraId="47D44EC1" w14:textId="77777777" w:rsidR="00407695" w:rsidRDefault="00407695" w:rsidP="00407695">
            <w:pPr>
              <w:rPr>
                <w:sz w:val="24"/>
                <w:szCs w:val="24"/>
                <w:lang w:val="it-IT"/>
              </w:rPr>
            </w:pPr>
          </w:p>
        </w:tc>
        <w:tc>
          <w:tcPr>
            <w:tcW w:w="810" w:type="dxa"/>
          </w:tcPr>
          <w:p w14:paraId="36DE264B" w14:textId="77777777" w:rsidR="00407695" w:rsidRDefault="00407695" w:rsidP="00407695">
            <w:pPr>
              <w:rPr>
                <w:sz w:val="24"/>
                <w:szCs w:val="24"/>
                <w:lang w:val="it-IT"/>
              </w:rPr>
            </w:pPr>
          </w:p>
        </w:tc>
        <w:tc>
          <w:tcPr>
            <w:tcW w:w="900" w:type="dxa"/>
          </w:tcPr>
          <w:p w14:paraId="036FDF78" w14:textId="77777777" w:rsidR="00407695" w:rsidRDefault="00407695" w:rsidP="00407695">
            <w:pPr>
              <w:rPr>
                <w:sz w:val="24"/>
                <w:szCs w:val="24"/>
                <w:lang w:val="it-IT"/>
              </w:rPr>
            </w:pPr>
          </w:p>
        </w:tc>
        <w:tc>
          <w:tcPr>
            <w:tcW w:w="900" w:type="dxa"/>
          </w:tcPr>
          <w:p w14:paraId="75DCB85C" w14:textId="77777777" w:rsidR="00407695" w:rsidRDefault="00407695" w:rsidP="00407695">
            <w:pPr>
              <w:rPr>
                <w:sz w:val="24"/>
                <w:szCs w:val="24"/>
                <w:lang w:val="it-IT"/>
              </w:rPr>
            </w:pPr>
          </w:p>
        </w:tc>
        <w:tc>
          <w:tcPr>
            <w:tcW w:w="900" w:type="dxa"/>
          </w:tcPr>
          <w:p w14:paraId="2F99A359" w14:textId="77777777" w:rsidR="00407695" w:rsidRDefault="00407695" w:rsidP="00407695">
            <w:pPr>
              <w:rPr>
                <w:sz w:val="24"/>
                <w:szCs w:val="24"/>
                <w:lang w:val="it-IT"/>
              </w:rPr>
            </w:pPr>
          </w:p>
        </w:tc>
        <w:tc>
          <w:tcPr>
            <w:tcW w:w="1263" w:type="dxa"/>
          </w:tcPr>
          <w:p w14:paraId="341C65D3" w14:textId="77777777" w:rsidR="00407695" w:rsidRDefault="00407695" w:rsidP="00407695">
            <w:pPr>
              <w:rPr>
                <w:sz w:val="24"/>
                <w:szCs w:val="24"/>
                <w:lang w:val="it-IT"/>
              </w:rPr>
            </w:pPr>
          </w:p>
        </w:tc>
      </w:tr>
      <w:tr w:rsidR="00407695" w14:paraId="19092D97" w14:textId="77777777" w:rsidTr="00407695">
        <w:tc>
          <w:tcPr>
            <w:tcW w:w="2515" w:type="dxa"/>
          </w:tcPr>
          <w:p w14:paraId="13AE749B" w14:textId="77777777" w:rsidR="00407695" w:rsidRDefault="00407695" w:rsidP="00407695">
            <w:pPr>
              <w:rPr>
                <w:sz w:val="24"/>
                <w:szCs w:val="24"/>
                <w:lang w:val="it-IT"/>
              </w:rPr>
            </w:pPr>
          </w:p>
        </w:tc>
        <w:tc>
          <w:tcPr>
            <w:tcW w:w="2340" w:type="dxa"/>
          </w:tcPr>
          <w:p w14:paraId="26BC1DC6" w14:textId="77777777" w:rsidR="00407695" w:rsidRDefault="00407695" w:rsidP="00407695">
            <w:pPr>
              <w:rPr>
                <w:sz w:val="24"/>
                <w:szCs w:val="24"/>
                <w:lang w:val="it-IT"/>
              </w:rPr>
            </w:pPr>
          </w:p>
        </w:tc>
        <w:tc>
          <w:tcPr>
            <w:tcW w:w="810" w:type="dxa"/>
          </w:tcPr>
          <w:p w14:paraId="19CF0900" w14:textId="77777777" w:rsidR="00407695" w:rsidRDefault="00407695" w:rsidP="00407695">
            <w:pPr>
              <w:rPr>
                <w:sz w:val="24"/>
                <w:szCs w:val="24"/>
                <w:lang w:val="it-IT"/>
              </w:rPr>
            </w:pPr>
          </w:p>
        </w:tc>
        <w:tc>
          <w:tcPr>
            <w:tcW w:w="900" w:type="dxa"/>
          </w:tcPr>
          <w:p w14:paraId="36991732" w14:textId="77777777" w:rsidR="00407695" w:rsidRDefault="00407695" w:rsidP="00407695">
            <w:pPr>
              <w:rPr>
                <w:sz w:val="24"/>
                <w:szCs w:val="24"/>
                <w:lang w:val="it-IT"/>
              </w:rPr>
            </w:pPr>
          </w:p>
        </w:tc>
        <w:tc>
          <w:tcPr>
            <w:tcW w:w="900" w:type="dxa"/>
          </w:tcPr>
          <w:p w14:paraId="2A1BBCF8" w14:textId="77777777" w:rsidR="00407695" w:rsidRDefault="00407695" w:rsidP="00407695">
            <w:pPr>
              <w:rPr>
                <w:sz w:val="24"/>
                <w:szCs w:val="24"/>
                <w:lang w:val="it-IT"/>
              </w:rPr>
            </w:pPr>
          </w:p>
        </w:tc>
        <w:tc>
          <w:tcPr>
            <w:tcW w:w="900" w:type="dxa"/>
          </w:tcPr>
          <w:p w14:paraId="052D4DD7" w14:textId="77777777" w:rsidR="00407695" w:rsidRDefault="00407695" w:rsidP="00407695">
            <w:pPr>
              <w:rPr>
                <w:sz w:val="24"/>
                <w:szCs w:val="24"/>
                <w:lang w:val="it-IT"/>
              </w:rPr>
            </w:pPr>
          </w:p>
        </w:tc>
        <w:tc>
          <w:tcPr>
            <w:tcW w:w="1263" w:type="dxa"/>
          </w:tcPr>
          <w:p w14:paraId="360FD91E" w14:textId="77777777" w:rsidR="00407695" w:rsidRDefault="00407695" w:rsidP="00407695">
            <w:pPr>
              <w:rPr>
                <w:sz w:val="24"/>
                <w:szCs w:val="24"/>
                <w:lang w:val="it-IT"/>
              </w:rPr>
            </w:pPr>
          </w:p>
        </w:tc>
      </w:tr>
    </w:tbl>
    <w:p w14:paraId="7980D8D1" w14:textId="77777777" w:rsidR="00407695" w:rsidRPr="007F3E03" w:rsidRDefault="00407695" w:rsidP="007F3E03">
      <w:pPr>
        <w:rPr>
          <w:sz w:val="24"/>
          <w:szCs w:val="24"/>
          <w:lang w:val="it-IT"/>
        </w:rPr>
      </w:pPr>
    </w:p>
    <w:p w14:paraId="3A15A432" w14:textId="77777777" w:rsidR="007F3E03" w:rsidRPr="00776650" w:rsidRDefault="007F3E03" w:rsidP="007F3E03"/>
    <w:p w14:paraId="1698290F" w14:textId="1FB275AD" w:rsidR="007F3E03" w:rsidRPr="00407695" w:rsidRDefault="007F3E03" w:rsidP="00407695">
      <w:pPr>
        <w:rPr>
          <w:sz w:val="24"/>
          <w:szCs w:val="24"/>
          <w:lang w:val="it-IT"/>
        </w:rPr>
      </w:pPr>
      <w:r w:rsidRPr="00407695">
        <w:rPr>
          <w:sz w:val="24"/>
          <w:szCs w:val="24"/>
          <w:lang w:val="it-IT"/>
        </w:rPr>
        <w:t xml:space="preserve">Prospetto riepilogativo costo del personale determinato in conformità con le disposizioni di cui al par. </w:t>
      </w:r>
      <w:r w:rsidR="00407695">
        <w:rPr>
          <w:sz w:val="24"/>
          <w:szCs w:val="24"/>
          <w:lang w:val="it-IT"/>
        </w:rPr>
        <w:t>3</w:t>
      </w:r>
      <w:r w:rsidRPr="00407695">
        <w:rPr>
          <w:sz w:val="24"/>
          <w:szCs w:val="24"/>
          <w:lang w:val="it-IT"/>
        </w:rPr>
        <w:t>.</w:t>
      </w:r>
      <w:r w:rsidR="00407695">
        <w:rPr>
          <w:sz w:val="24"/>
          <w:szCs w:val="24"/>
          <w:lang w:val="it-IT"/>
        </w:rPr>
        <w:t>5</w:t>
      </w:r>
      <w:r w:rsidRPr="00407695">
        <w:rPr>
          <w:sz w:val="24"/>
          <w:szCs w:val="24"/>
          <w:lang w:val="it-IT"/>
        </w:rPr>
        <w:t xml:space="preserve"> </w:t>
      </w:r>
      <w:r w:rsidR="00407695">
        <w:rPr>
          <w:sz w:val="24"/>
          <w:szCs w:val="24"/>
          <w:lang w:val="it-IT"/>
        </w:rPr>
        <w:t>del Disciplinare.</w:t>
      </w:r>
    </w:p>
    <w:p w14:paraId="0B50F1D8" w14:textId="77777777" w:rsidR="007F3E03" w:rsidRDefault="007F3E03" w:rsidP="007F3E03">
      <w:pPr>
        <w:rPr>
          <w:lang w:val="it-IT"/>
        </w:rPr>
      </w:pPr>
    </w:p>
    <w:tbl>
      <w:tblPr>
        <w:tblW w:w="10170" w:type="dxa"/>
        <w:tblInd w:w="-95" w:type="dxa"/>
        <w:tblBorders>
          <w:top w:val="double" w:sz="6" w:space="0" w:color="365F91" w:themeColor="accent1" w:themeShade="BF"/>
          <w:left w:val="double" w:sz="6" w:space="0" w:color="365F91" w:themeColor="accent1" w:themeShade="BF"/>
          <w:bottom w:val="double" w:sz="6" w:space="0" w:color="365F91" w:themeColor="accent1" w:themeShade="BF"/>
          <w:right w:val="double" w:sz="6" w:space="0" w:color="365F91" w:themeColor="accent1" w:themeShade="BF"/>
          <w:insideH w:val="single" w:sz="6" w:space="0" w:color="365F91" w:themeColor="accent1" w:themeShade="BF"/>
          <w:insideV w:val="single" w:sz="6" w:space="0" w:color="365F91" w:themeColor="accent1" w:themeShade="BF"/>
        </w:tblBorders>
        <w:tblLayout w:type="fixed"/>
        <w:tblCellMar>
          <w:left w:w="70" w:type="dxa"/>
          <w:right w:w="70" w:type="dxa"/>
        </w:tblCellMar>
        <w:tblLook w:val="0000" w:firstRow="0" w:lastRow="0" w:firstColumn="0" w:lastColumn="0" w:noHBand="0" w:noVBand="0"/>
      </w:tblPr>
      <w:tblGrid>
        <w:gridCol w:w="1620"/>
        <w:gridCol w:w="1440"/>
        <w:gridCol w:w="1890"/>
        <w:gridCol w:w="1350"/>
        <w:gridCol w:w="1080"/>
        <w:gridCol w:w="990"/>
        <w:gridCol w:w="900"/>
        <w:gridCol w:w="900"/>
      </w:tblGrid>
      <w:tr w:rsidR="00407695" w:rsidRPr="00776650" w14:paraId="78FE2B2E" w14:textId="77777777" w:rsidTr="00407695">
        <w:trPr>
          <w:trHeight w:val="500"/>
        </w:trPr>
        <w:tc>
          <w:tcPr>
            <w:tcW w:w="1620" w:type="dxa"/>
            <w:tcBorders>
              <w:top w:val="single" w:sz="4" w:space="0" w:color="92CDDC" w:themeColor="accent5" w:themeTint="99"/>
              <w:left w:val="single" w:sz="4" w:space="0" w:color="92CDDC" w:themeColor="accent5" w:themeTint="99"/>
              <w:bottom w:val="single" w:sz="4" w:space="0" w:color="92CDDC" w:themeColor="accent5" w:themeTint="99"/>
              <w:right w:val="single" w:sz="6" w:space="0" w:color="92CDDC" w:themeColor="accent5" w:themeTint="99"/>
            </w:tcBorders>
            <w:shd w:val="clear" w:color="auto" w:fill="D9D9D9" w:themeFill="background1" w:themeFillShade="D9"/>
            <w:vAlign w:val="center"/>
          </w:tcPr>
          <w:p w14:paraId="66CF73BE" w14:textId="214C9A9F" w:rsidR="007F3E03" w:rsidRPr="007F3E03" w:rsidRDefault="007F3E03" w:rsidP="007F3E03">
            <w:pPr>
              <w:jc w:val="center"/>
              <w:rPr>
                <w:b/>
                <w:bCs/>
              </w:rPr>
            </w:pPr>
            <w:r w:rsidRPr="007F3E03">
              <w:rPr>
                <w:b/>
                <w:bCs/>
              </w:rPr>
              <w:t xml:space="preserve">Nome e </w:t>
            </w:r>
            <w:proofErr w:type="spellStart"/>
            <w:r w:rsidRPr="007F3E03">
              <w:rPr>
                <w:b/>
                <w:bCs/>
              </w:rPr>
              <w:t>Cognome</w:t>
            </w:r>
            <w:proofErr w:type="spellEnd"/>
          </w:p>
        </w:tc>
        <w:tc>
          <w:tcPr>
            <w:tcW w:w="1440" w:type="dxa"/>
            <w:tcBorders>
              <w:top w:val="single" w:sz="4" w:space="0" w:color="92CDDC" w:themeColor="accent5" w:themeTint="99"/>
              <w:left w:val="single" w:sz="6" w:space="0" w:color="92CDDC" w:themeColor="accent5" w:themeTint="99"/>
              <w:bottom w:val="single" w:sz="4" w:space="0" w:color="92CDDC" w:themeColor="accent5" w:themeTint="99"/>
              <w:right w:val="single" w:sz="6" w:space="0" w:color="92CDDC" w:themeColor="accent5" w:themeTint="99"/>
            </w:tcBorders>
            <w:shd w:val="clear" w:color="auto" w:fill="D9D9D9" w:themeFill="background1" w:themeFillShade="D9"/>
            <w:vAlign w:val="center"/>
          </w:tcPr>
          <w:p w14:paraId="3F981FDB" w14:textId="77777777" w:rsidR="007F3E03" w:rsidRPr="007F3E03" w:rsidRDefault="007F3E03" w:rsidP="007F3E03">
            <w:pPr>
              <w:jc w:val="center"/>
              <w:rPr>
                <w:b/>
                <w:bCs/>
              </w:rPr>
            </w:pPr>
            <w:r w:rsidRPr="007F3E03">
              <w:rPr>
                <w:b/>
                <w:bCs/>
              </w:rPr>
              <w:t>CF</w:t>
            </w:r>
          </w:p>
        </w:tc>
        <w:tc>
          <w:tcPr>
            <w:tcW w:w="1890" w:type="dxa"/>
            <w:tcBorders>
              <w:top w:val="single" w:sz="4" w:space="0" w:color="92CDDC" w:themeColor="accent5" w:themeTint="99"/>
              <w:left w:val="single" w:sz="6" w:space="0" w:color="92CDDC" w:themeColor="accent5" w:themeTint="99"/>
              <w:bottom w:val="single" w:sz="4" w:space="0" w:color="92CDDC" w:themeColor="accent5" w:themeTint="99"/>
              <w:right w:val="single" w:sz="6" w:space="0" w:color="92CDDC" w:themeColor="accent5" w:themeTint="99"/>
            </w:tcBorders>
            <w:shd w:val="clear" w:color="auto" w:fill="D9D9D9" w:themeFill="background1" w:themeFillShade="D9"/>
            <w:vAlign w:val="center"/>
          </w:tcPr>
          <w:p w14:paraId="4A0AFA9C" w14:textId="12D47E7C" w:rsidR="007F3E03" w:rsidRPr="007F3E03" w:rsidRDefault="007F3E03" w:rsidP="007F3E03">
            <w:pPr>
              <w:jc w:val="center"/>
              <w:rPr>
                <w:b/>
                <w:bCs/>
                <w:lang w:val="it-IT"/>
              </w:rPr>
            </w:pPr>
            <w:r w:rsidRPr="007F3E03">
              <w:rPr>
                <w:b/>
                <w:bCs/>
                <w:lang w:val="it-IT"/>
              </w:rPr>
              <w:t>Breve descrizione attività svolta</w:t>
            </w:r>
          </w:p>
          <w:p w14:paraId="223D1BA6" w14:textId="77777777" w:rsidR="007F3E03" w:rsidRPr="007F3E03" w:rsidRDefault="007F3E03" w:rsidP="007F3E03">
            <w:pPr>
              <w:jc w:val="center"/>
              <w:rPr>
                <w:b/>
                <w:bCs/>
                <w:lang w:val="it-IT"/>
              </w:rPr>
            </w:pPr>
            <w:r w:rsidRPr="007F3E03">
              <w:rPr>
                <w:b/>
                <w:bCs/>
                <w:lang w:val="it-IT"/>
              </w:rPr>
              <w:t>(indicare il/i WP di riferimento)</w:t>
            </w:r>
          </w:p>
        </w:tc>
        <w:tc>
          <w:tcPr>
            <w:tcW w:w="1350" w:type="dxa"/>
            <w:tcBorders>
              <w:top w:val="single" w:sz="4" w:space="0" w:color="92CDDC" w:themeColor="accent5" w:themeTint="99"/>
              <w:left w:val="single" w:sz="6" w:space="0" w:color="92CDDC" w:themeColor="accent5" w:themeTint="99"/>
              <w:bottom w:val="single" w:sz="4" w:space="0" w:color="92CDDC" w:themeColor="accent5" w:themeTint="99"/>
              <w:right w:val="single" w:sz="4" w:space="0" w:color="92CDDC" w:themeColor="accent5" w:themeTint="99"/>
            </w:tcBorders>
            <w:shd w:val="clear" w:color="auto" w:fill="D9D9D9" w:themeFill="background1" w:themeFillShade="D9"/>
            <w:vAlign w:val="center"/>
          </w:tcPr>
          <w:p w14:paraId="1D5A7524" w14:textId="30759C0B" w:rsidR="007F3E03" w:rsidRPr="007F3E03" w:rsidRDefault="007F3E03" w:rsidP="007F3E03">
            <w:pPr>
              <w:jc w:val="center"/>
              <w:rPr>
                <w:b/>
                <w:bCs/>
              </w:rPr>
            </w:pPr>
            <w:proofErr w:type="spellStart"/>
            <w:r w:rsidRPr="007F3E03">
              <w:rPr>
                <w:b/>
                <w:bCs/>
              </w:rPr>
              <w:t>Parametro</w:t>
            </w:r>
            <w:proofErr w:type="spellEnd"/>
            <w:r w:rsidRPr="007F3E03">
              <w:rPr>
                <w:b/>
                <w:bCs/>
              </w:rPr>
              <w:t xml:space="preserve"> </w:t>
            </w:r>
            <w:proofErr w:type="spellStart"/>
            <w:r w:rsidRPr="007F3E03">
              <w:rPr>
                <w:b/>
                <w:bCs/>
              </w:rPr>
              <w:t>costo</w:t>
            </w:r>
            <w:proofErr w:type="spellEnd"/>
            <w:r w:rsidRPr="007F3E03">
              <w:rPr>
                <w:b/>
                <w:bCs/>
              </w:rPr>
              <w:t xml:space="preserve"> </w:t>
            </w:r>
            <w:proofErr w:type="spellStart"/>
            <w:r w:rsidRPr="007F3E03">
              <w:rPr>
                <w:b/>
                <w:bCs/>
              </w:rPr>
              <w:t>orario</w:t>
            </w:r>
            <w:proofErr w:type="spellEnd"/>
            <w:r w:rsidR="00407695">
              <w:rPr>
                <w:rStyle w:val="FootnoteReference"/>
                <w:b/>
                <w:bCs/>
              </w:rPr>
              <w:footnoteReference w:id="1"/>
            </w:r>
          </w:p>
        </w:tc>
        <w:tc>
          <w:tcPr>
            <w:tcW w:w="1080" w:type="dxa"/>
            <w:tcBorders>
              <w:top w:val="single" w:sz="4" w:space="0" w:color="92CDDC" w:themeColor="accent5" w:themeTint="99"/>
              <w:left w:val="single" w:sz="6" w:space="0" w:color="92CDDC" w:themeColor="accent5" w:themeTint="99"/>
              <w:bottom w:val="single" w:sz="4" w:space="0" w:color="92CDDC" w:themeColor="accent5" w:themeTint="99"/>
              <w:right w:val="single" w:sz="6" w:space="0" w:color="92CDDC" w:themeColor="accent5" w:themeTint="99"/>
            </w:tcBorders>
            <w:shd w:val="clear" w:color="auto" w:fill="D9D9D9" w:themeFill="background1" w:themeFillShade="D9"/>
            <w:vAlign w:val="center"/>
          </w:tcPr>
          <w:p w14:paraId="324CA4A5" w14:textId="77777777" w:rsidR="007F3E03" w:rsidRPr="007F3E03" w:rsidRDefault="007F3E03" w:rsidP="007F3E03">
            <w:pPr>
              <w:jc w:val="center"/>
              <w:rPr>
                <w:b/>
                <w:bCs/>
              </w:rPr>
            </w:pPr>
            <w:r w:rsidRPr="007F3E03">
              <w:rPr>
                <w:b/>
                <w:bCs/>
              </w:rPr>
              <w:t xml:space="preserve">Ore </w:t>
            </w:r>
            <w:proofErr w:type="spellStart"/>
            <w:r w:rsidRPr="007F3E03">
              <w:rPr>
                <w:b/>
                <w:bCs/>
              </w:rPr>
              <w:t>impiegate</w:t>
            </w:r>
            <w:proofErr w:type="spellEnd"/>
          </w:p>
        </w:tc>
        <w:tc>
          <w:tcPr>
            <w:tcW w:w="2790" w:type="dxa"/>
            <w:gridSpan w:val="3"/>
            <w:tcBorders>
              <w:top w:val="single" w:sz="4" w:space="0" w:color="92CDDC" w:themeColor="accent5" w:themeTint="99"/>
              <w:left w:val="single" w:sz="6" w:space="0" w:color="92CDDC" w:themeColor="accent5" w:themeTint="99"/>
              <w:bottom w:val="single" w:sz="4" w:space="0" w:color="92CDDC" w:themeColor="accent5" w:themeTint="99"/>
              <w:right w:val="single" w:sz="4" w:space="0" w:color="92CDDC" w:themeColor="accent5" w:themeTint="99"/>
            </w:tcBorders>
            <w:shd w:val="clear" w:color="auto" w:fill="D9D9D9" w:themeFill="background1" w:themeFillShade="D9"/>
            <w:vAlign w:val="center"/>
          </w:tcPr>
          <w:p w14:paraId="41551B1E" w14:textId="77777777" w:rsidR="007F3E03" w:rsidRPr="007F3E03" w:rsidRDefault="007F3E03" w:rsidP="007F3E03">
            <w:pPr>
              <w:jc w:val="center"/>
              <w:rPr>
                <w:b/>
                <w:bCs/>
              </w:rPr>
            </w:pPr>
            <w:r w:rsidRPr="007F3E03">
              <w:rPr>
                <w:b/>
                <w:bCs/>
              </w:rPr>
              <w:t xml:space="preserve">Costo </w:t>
            </w:r>
            <w:proofErr w:type="spellStart"/>
            <w:r w:rsidRPr="007F3E03">
              <w:rPr>
                <w:b/>
                <w:bCs/>
              </w:rPr>
              <w:t>della</w:t>
            </w:r>
            <w:proofErr w:type="spellEnd"/>
            <w:r w:rsidRPr="007F3E03">
              <w:rPr>
                <w:b/>
                <w:bCs/>
              </w:rPr>
              <w:t xml:space="preserve"> </w:t>
            </w:r>
            <w:proofErr w:type="spellStart"/>
            <w:r w:rsidRPr="007F3E03">
              <w:rPr>
                <w:b/>
                <w:bCs/>
              </w:rPr>
              <w:t>risorsa</w:t>
            </w:r>
            <w:proofErr w:type="spellEnd"/>
          </w:p>
        </w:tc>
      </w:tr>
      <w:tr w:rsidR="00407695" w:rsidRPr="00776650" w14:paraId="39CE8933" w14:textId="77777777" w:rsidTr="00407695">
        <w:trPr>
          <w:trHeight w:val="230"/>
        </w:trPr>
        <w:tc>
          <w:tcPr>
            <w:tcW w:w="1620" w:type="dxa"/>
            <w:tcBorders>
              <w:top w:val="single" w:sz="4" w:space="0" w:color="92CDDC" w:themeColor="accent5" w:themeTint="99"/>
              <w:left w:val="single" w:sz="4" w:space="0" w:color="92CDDC" w:themeColor="accent5" w:themeTint="99"/>
              <w:bottom w:val="single" w:sz="6" w:space="0" w:color="92CDDC" w:themeColor="accent5" w:themeTint="99"/>
              <w:right w:val="single" w:sz="6" w:space="0" w:color="92CDDC" w:themeColor="accent5" w:themeTint="99"/>
            </w:tcBorders>
            <w:shd w:val="clear" w:color="auto" w:fill="D9D9D9" w:themeFill="background1" w:themeFillShade="D9"/>
            <w:vAlign w:val="center"/>
          </w:tcPr>
          <w:p w14:paraId="49CB8962" w14:textId="77777777" w:rsidR="007F3E03" w:rsidRPr="007F3E03" w:rsidRDefault="007F3E03" w:rsidP="007F3E03">
            <w:pPr>
              <w:jc w:val="center"/>
              <w:rPr>
                <w:b/>
                <w:bCs/>
              </w:rPr>
            </w:pPr>
            <w:r w:rsidRPr="007F3E03">
              <w:rPr>
                <w:b/>
                <w:bCs/>
              </w:rPr>
              <w:t>1</w:t>
            </w:r>
          </w:p>
        </w:tc>
        <w:tc>
          <w:tcPr>
            <w:tcW w:w="1440" w:type="dxa"/>
            <w:tcBorders>
              <w:top w:val="single" w:sz="4" w:space="0" w:color="92CDDC" w:themeColor="accent5" w:themeTint="99"/>
              <w:left w:val="single" w:sz="6" w:space="0" w:color="92CDDC" w:themeColor="accent5" w:themeTint="99"/>
              <w:bottom w:val="single" w:sz="6" w:space="0" w:color="92CDDC" w:themeColor="accent5" w:themeTint="99"/>
              <w:right w:val="single" w:sz="6" w:space="0" w:color="92CDDC" w:themeColor="accent5" w:themeTint="99"/>
            </w:tcBorders>
            <w:shd w:val="clear" w:color="auto" w:fill="D9D9D9" w:themeFill="background1" w:themeFillShade="D9"/>
            <w:vAlign w:val="center"/>
          </w:tcPr>
          <w:p w14:paraId="2062503E" w14:textId="77777777" w:rsidR="007F3E03" w:rsidRPr="007F3E03" w:rsidRDefault="007F3E03" w:rsidP="007F3E03">
            <w:pPr>
              <w:jc w:val="center"/>
              <w:rPr>
                <w:b/>
                <w:bCs/>
              </w:rPr>
            </w:pPr>
            <w:r w:rsidRPr="007F3E03">
              <w:rPr>
                <w:b/>
                <w:bCs/>
              </w:rPr>
              <w:t>2</w:t>
            </w:r>
          </w:p>
        </w:tc>
        <w:tc>
          <w:tcPr>
            <w:tcW w:w="1890" w:type="dxa"/>
            <w:tcBorders>
              <w:top w:val="single" w:sz="4" w:space="0" w:color="92CDDC" w:themeColor="accent5" w:themeTint="99"/>
              <w:left w:val="single" w:sz="6" w:space="0" w:color="92CDDC" w:themeColor="accent5" w:themeTint="99"/>
              <w:bottom w:val="single" w:sz="6" w:space="0" w:color="92CDDC" w:themeColor="accent5" w:themeTint="99"/>
              <w:right w:val="single" w:sz="6" w:space="0" w:color="92CDDC" w:themeColor="accent5" w:themeTint="99"/>
            </w:tcBorders>
            <w:shd w:val="clear" w:color="auto" w:fill="D9D9D9" w:themeFill="background1" w:themeFillShade="D9"/>
            <w:vAlign w:val="center"/>
          </w:tcPr>
          <w:p w14:paraId="76AD139E" w14:textId="77777777" w:rsidR="007F3E03" w:rsidRPr="007F3E03" w:rsidRDefault="007F3E03" w:rsidP="007F3E03">
            <w:pPr>
              <w:jc w:val="center"/>
              <w:rPr>
                <w:b/>
                <w:bCs/>
              </w:rPr>
            </w:pPr>
            <w:r w:rsidRPr="007F3E03">
              <w:rPr>
                <w:b/>
                <w:bCs/>
              </w:rPr>
              <w:t>3</w:t>
            </w:r>
          </w:p>
        </w:tc>
        <w:tc>
          <w:tcPr>
            <w:tcW w:w="1350" w:type="dxa"/>
            <w:tcBorders>
              <w:top w:val="single" w:sz="4"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shd w:val="clear" w:color="auto" w:fill="D9D9D9" w:themeFill="background1" w:themeFillShade="D9"/>
            <w:vAlign w:val="center"/>
          </w:tcPr>
          <w:p w14:paraId="68D67DF8" w14:textId="77777777" w:rsidR="007F3E03" w:rsidRPr="007F3E03" w:rsidRDefault="007F3E03" w:rsidP="007F3E03">
            <w:pPr>
              <w:jc w:val="center"/>
              <w:rPr>
                <w:b/>
                <w:bCs/>
              </w:rPr>
            </w:pPr>
            <w:r w:rsidRPr="007F3E03">
              <w:rPr>
                <w:b/>
                <w:bCs/>
              </w:rPr>
              <w:t>4</w:t>
            </w:r>
          </w:p>
        </w:tc>
        <w:tc>
          <w:tcPr>
            <w:tcW w:w="1080" w:type="dxa"/>
            <w:tcBorders>
              <w:top w:val="single" w:sz="4" w:space="0" w:color="92CDDC" w:themeColor="accent5" w:themeTint="99"/>
              <w:left w:val="single" w:sz="6" w:space="0" w:color="92CDDC" w:themeColor="accent5" w:themeTint="99"/>
              <w:bottom w:val="single" w:sz="6" w:space="0" w:color="92CDDC" w:themeColor="accent5" w:themeTint="99"/>
              <w:right w:val="single" w:sz="6" w:space="0" w:color="92CDDC" w:themeColor="accent5" w:themeTint="99"/>
            </w:tcBorders>
            <w:shd w:val="clear" w:color="auto" w:fill="D9D9D9" w:themeFill="background1" w:themeFillShade="D9"/>
            <w:vAlign w:val="center"/>
          </w:tcPr>
          <w:p w14:paraId="07AB90C1" w14:textId="77777777" w:rsidR="007F3E03" w:rsidRPr="007F3E03" w:rsidRDefault="007F3E03" w:rsidP="007F3E03">
            <w:pPr>
              <w:jc w:val="center"/>
              <w:rPr>
                <w:b/>
                <w:bCs/>
              </w:rPr>
            </w:pPr>
            <w:r w:rsidRPr="007F3E03">
              <w:rPr>
                <w:b/>
                <w:bCs/>
              </w:rPr>
              <w:t>5</w:t>
            </w:r>
          </w:p>
        </w:tc>
        <w:tc>
          <w:tcPr>
            <w:tcW w:w="990" w:type="dxa"/>
            <w:tcBorders>
              <w:top w:val="single" w:sz="4"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shd w:val="clear" w:color="auto" w:fill="D9D9D9" w:themeFill="background1" w:themeFillShade="D9"/>
            <w:vAlign w:val="center"/>
          </w:tcPr>
          <w:p w14:paraId="5BDCE0AD" w14:textId="77777777" w:rsidR="007F3E03" w:rsidRPr="007F3E03" w:rsidRDefault="007F3E03" w:rsidP="007F3E03">
            <w:pPr>
              <w:jc w:val="center"/>
              <w:rPr>
                <w:b/>
                <w:bCs/>
              </w:rPr>
            </w:pPr>
            <w:r w:rsidRPr="007F3E03">
              <w:rPr>
                <w:b/>
                <w:bCs/>
              </w:rPr>
              <w:t>6=4*5</w:t>
            </w:r>
          </w:p>
        </w:tc>
        <w:tc>
          <w:tcPr>
            <w:tcW w:w="900" w:type="dxa"/>
            <w:tcBorders>
              <w:top w:val="single" w:sz="4"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shd w:val="clear" w:color="auto" w:fill="D9D9D9" w:themeFill="background1" w:themeFillShade="D9"/>
          </w:tcPr>
          <w:p w14:paraId="43A43F43" w14:textId="77777777" w:rsidR="007F3E03" w:rsidRPr="007F3E03" w:rsidRDefault="007F3E03" w:rsidP="007F3E03">
            <w:pPr>
              <w:jc w:val="center"/>
              <w:rPr>
                <w:b/>
                <w:bCs/>
              </w:rPr>
            </w:pPr>
            <w:r w:rsidRPr="007F3E03">
              <w:rPr>
                <w:b/>
                <w:bCs/>
              </w:rPr>
              <w:t>Di cui RI</w:t>
            </w:r>
          </w:p>
        </w:tc>
        <w:tc>
          <w:tcPr>
            <w:tcW w:w="900" w:type="dxa"/>
            <w:tcBorders>
              <w:top w:val="single" w:sz="4"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shd w:val="clear" w:color="auto" w:fill="D9D9D9" w:themeFill="background1" w:themeFillShade="D9"/>
          </w:tcPr>
          <w:p w14:paraId="0F1BD532" w14:textId="77777777" w:rsidR="007F3E03" w:rsidRPr="00407695" w:rsidRDefault="007F3E03" w:rsidP="001E0346">
            <w:pPr>
              <w:rPr>
                <w:b/>
                <w:bCs/>
              </w:rPr>
            </w:pPr>
            <w:r w:rsidRPr="00407695">
              <w:rPr>
                <w:b/>
                <w:bCs/>
              </w:rPr>
              <w:t>Di cui SS</w:t>
            </w:r>
          </w:p>
        </w:tc>
      </w:tr>
      <w:tr w:rsidR="00407695" w:rsidRPr="00776650" w14:paraId="34EAAAEE" w14:textId="77777777" w:rsidTr="00407695">
        <w:trPr>
          <w:trHeight w:val="230"/>
        </w:trPr>
        <w:tc>
          <w:tcPr>
            <w:tcW w:w="1620" w:type="dxa"/>
            <w:tcBorders>
              <w:top w:val="single" w:sz="6" w:space="0" w:color="92CDDC" w:themeColor="accent5" w:themeTint="99"/>
              <w:left w:val="single" w:sz="4" w:space="0" w:color="92CDDC" w:themeColor="accent5" w:themeTint="99"/>
              <w:bottom w:val="single" w:sz="6" w:space="0" w:color="92CDDC" w:themeColor="accent5" w:themeTint="99"/>
              <w:right w:val="single" w:sz="6" w:space="0" w:color="92CDDC" w:themeColor="accent5" w:themeTint="99"/>
            </w:tcBorders>
            <w:vAlign w:val="center"/>
          </w:tcPr>
          <w:p w14:paraId="43723F8C" w14:textId="77777777" w:rsidR="007F3E03" w:rsidRPr="00776650" w:rsidRDefault="007F3E03" w:rsidP="001E0346"/>
        </w:tc>
        <w:tc>
          <w:tcPr>
            <w:tcW w:w="1440" w:type="dxa"/>
            <w:tcBorders>
              <w:top w:val="single" w:sz="6" w:space="0" w:color="92CDDC" w:themeColor="accent5" w:themeTint="99"/>
              <w:left w:val="single" w:sz="6" w:space="0" w:color="92CDDC" w:themeColor="accent5" w:themeTint="99"/>
              <w:bottom w:val="single" w:sz="6" w:space="0" w:color="92CDDC" w:themeColor="accent5" w:themeTint="99"/>
              <w:right w:val="single" w:sz="6" w:space="0" w:color="92CDDC" w:themeColor="accent5" w:themeTint="99"/>
            </w:tcBorders>
            <w:vAlign w:val="center"/>
          </w:tcPr>
          <w:p w14:paraId="10FCA56B" w14:textId="77777777" w:rsidR="007F3E03" w:rsidRPr="00776650" w:rsidRDefault="007F3E03" w:rsidP="001E0346"/>
        </w:tc>
        <w:tc>
          <w:tcPr>
            <w:tcW w:w="1890" w:type="dxa"/>
            <w:tcBorders>
              <w:top w:val="single" w:sz="6" w:space="0" w:color="92CDDC" w:themeColor="accent5" w:themeTint="99"/>
              <w:left w:val="single" w:sz="6" w:space="0" w:color="92CDDC" w:themeColor="accent5" w:themeTint="99"/>
              <w:bottom w:val="single" w:sz="6" w:space="0" w:color="92CDDC" w:themeColor="accent5" w:themeTint="99"/>
              <w:right w:val="single" w:sz="6" w:space="0" w:color="92CDDC" w:themeColor="accent5" w:themeTint="99"/>
            </w:tcBorders>
            <w:vAlign w:val="center"/>
          </w:tcPr>
          <w:p w14:paraId="4762BF41" w14:textId="77777777" w:rsidR="007F3E03" w:rsidRPr="00776650" w:rsidRDefault="007F3E03" w:rsidP="001E0346"/>
        </w:tc>
        <w:tc>
          <w:tcPr>
            <w:tcW w:w="135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32500219" w14:textId="77777777" w:rsidR="007F3E03" w:rsidRPr="00776650" w:rsidRDefault="007F3E03" w:rsidP="001E0346"/>
        </w:tc>
        <w:tc>
          <w:tcPr>
            <w:tcW w:w="1080" w:type="dxa"/>
            <w:tcBorders>
              <w:top w:val="single" w:sz="6" w:space="0" w:color="92CDDC" w:themeColor="accent5" w:themeTint="99"/>
              <w:left w:val="single" w:sz="6" w:space="0" w:color="92CDDC" w:themeColor="accent5" w:themeTint="99"/>
              <w:bottom w:val="single" w:sz="6" w:space="0" w:color="92CDDC" w:themeColor="accent5" w:themeTint="99"/>
              <w:right w:val="single" w:sz="6" w:space="0" w:color="92CDDC" w:themeColor="accent5" w:themeTint="99"/>
            </w:tcBorders>
          </w:tcPr>
          <w:p w14:paraId="426D389F" w14:textId="77777777" w:rsidR="007F3E03" w:rsidRPr="00776650" w:rsidRDefault="007F3E03" w:rsidP="001E0346"/>
        </w:tc>
        <w:tc>
          <w:tcPr>
            <w:tcW w:w="99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732206CC" w14:textId="77777777" w:rsidR="007F3E03" w:rsidRPr="00776650" w:rsidRDefault="007F3E03" w:rsidP="001E0346"/>
        </w:tc>
        <w:tc>
          <w:tcPr>
            <w:tcW w:w="90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7B6BB48B" w14:textId="77777777" w:rsidR="007F3E03" w:rsidRPr="00776650" w:rsidRDefault="007F3E03" w:rsidP="00407695">
            <w:pPr>
              <w:ind w:right="740"/>
            </w:pPr>
          </w:p>
        </w:tc>
        <w:tc>
          <w:tcPr>
            <w:tcW w:w="90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6DFA4309" w14:textId="77777777" w:rsidR="007F3E03" w:rsidRPr="00776650" w:rsidRDefault="007F3E03" w:rsidP="001E0346"/>
        </w:tc>
      </w:tr>
      <w:tr w:rsidR="00407695" w:rsidRPr="00776650" w14:paraId="6AD7DC77" w14:textId="77777777" w:rsidTr="00407695">
        <w:trPr>
          <w:trHeight w:val="216"/>
        </w:trPr>
        <w:tc>
          <w:tcPr>
            <w:tcW w:w="1620" w:type="dxa"/>
            <w:tcBorders>
              <w:top w:val="single" w:sz="6" w:space="0" w:color="92CDDC" w:themeColor="accent5" w:themeTint="99"/>
              <w:left w:val="single" w:sz="4" w:space="0" w:color="92CDDC" w:themeColor="accent5" w:themeTint="99"/>
              <w:bottom w:val="single" w:sz="6" w:space="0" w:color="92CDDC" w:themeColor="accent5" w:themeTint="99"/>
              <w:right w:val="single" w:sz="6" w:space="0" w:color="92CDDC" w:themeColor="accent5" w:themeTint="99"/>
            </w:tcBorders>
            <w:vAlign w:val="center"/>
          </w:tcPr>
          <w:p w14:paraId="29AC2D47" w14:textId="77777777" w:rsidR="007F3E03" w:rsidRPr="00776650" w:rsidRDefault="007F3E03" w:rsidP="001E0346"/>
        </w:tc>
        <w:tc>
          <w:tcPr>
            <w:tcW w:w="1440" w:type="dxa"/>
            <w:tcBorders>
              <w:top w:val="single" w:sz="6" w:space="0" w:color="92CDDC" w:themeColor="accent5" w:themeTint="99"/>
              <w:left w:val="single" w:sz="6" w:space="0" w:color="92CDDC" w:themeColor="accent5" w:themeTint="99"/>
              <w:bottom w:val="single" w:sz="6" w:space="0" w:color="92CDDC" w:themeColor="accent5" w:themeTint="99"/>
              <w:right w:val="single" w:sz="6" w:space="0" w:color="92CDDC" w:themeColor="accent5" w:themeTint="99"/>
            </w:tcBorders>
            <w:vAlign w:val="center"/>
          </w:tcPr>
          <w:p w14:paraId="4D51B4D7" w14:textId="77777777" w:rsidR="007F3E03" w:rsidRPr="00776650" w:rsidRDefault="007F3E03" w:rsidP="001E0346"/>
        </w:tc>
        <w:tc>
          <w:tcPr>
            <w:tcW w:w="1890" w:type="dxa"/>
            <w:tcBorders>
              <w:top w:val="single" w:sz="6" w:space="0" w:color="92CDDC" w:themeColor="accent5" w:themeTint="99"/>
              <w:left w:val="single" w:sz="6" w:space="0" w:color="92CDDC" w:themeColor="accent5" w:themeTint="99"/>
              <w:bottom w:val="single" w:sz="6" w:space="0" w:color="92CDDC" w:themeColor="accent5" w:themeTint="99"/>
              <w:right w:val="single" w:sz="6" w:space="0" w:color="92CDDC" w:themeColor="accent5" w:themeTint="99"/>
            </w:tcBorders>
            <w:vAlign w:val="center"/>
          </w:tcPr>
          <w:p w14:paraId="529370D9" w14:textId="77777777" w:rsidR="007F3E03" w:rsidRPr="00776650" w:rsidRDefault="007F3E03" w:rsidP="001E0346"/>
        </w:tc>
        <w:tc>
          <w:tcPr>
            <w:tcW w:w="135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7D5D1F60" w14:textId="77777777" w:rsidR="007F3E03" w:rsidRPr="00776650" w:rsidRDefault="007F3E03" w:rsidP="001E0346"/>
        </w:tc>
        <w:tc>
          <w:tcPr>
            <w:tcW w:w="1080" w:type="dxa"/>
            <w:tcBorders>
              <w:top w:val="single" w:sz="6" w:space="0" w:color="92CDDC" w:themeColor="accent5" w:themeTint="99"/>
              <w:left w:val="single" w:sz="6" w:space="0" w:color="92CDDC" w:themeColor="accent5" w:themeTint="99"/>
              <w:bottom w:val="single" w:sz="6" w:space="0" w:color="92CDDC" w:themeColor="accent5" w:themeTint="99"/>
              <w:right w:val="single" w:sz="6" w:space="0" w:color="92CDDC" w:themeColor="accent5" w:themeTint="99"/>
            </w:tcBorders>
          </w:tcPr>
          <w:p w14:paraId="7889B150" w14:textId="77777777" w:rsidR="007F3E03" w:rsidRPr="00776650" w:rsidRDefault="007F3E03" w:rsidP="001E0346"/>
        </w:tc>
        <w:tc>
          <w:tcPr>
            <w:tcW w:w="99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55644B9D" w14:textId="77777777" w:rsidR="007F3E03" w:rsidRPr="00776650" w:rsidRDefault="007F3E03" w:rsidP="001E0346"/>
        </w:tc>
        <w:tc>
          <w:tcPr>
            <w:tcW w:w="90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03B5A220" w14:textId="77777777" w:rsidR="007F3E03" w:rsidRPr="00776650" w:rsidRDefault="007F3E03" w:rsidP="001E0346"/>
        </w:tc>
        <w:tc>
          <w:tcPr>
            <w:tcW w:w="90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6A19622A" w14:textId="77777777" w:rsidR="007F3E03" w:rsidRPr="00776650" w:rsidRDefault="007F3E03" w:rsidP="001E0346"/>
        </w:tc>
      </w:tr>
      <w:tr w:rsidR="00407695" w:rsidRPr="00776650" w14:paraId="38CC994E" w14:textId="77777777" w:rsidTr="00407695">
        <w:trPr>
          <w:trHeight w:val="216"/>
        </w:trPr>
        <w:tc>
          <w:tcPr>
            <w:tcW w:w="1620" w:type="dxa"/>
            <w:tcBorders>
              <w:top w:val="single" w:sz="6" w:space="0" w:color="92CDDC" w:themeColor="accent5" w:themeTint="99"/>
              <w:left w:val="single" w:sz="4" w:space="0" w:color="92CDDC" w:themeColor="accent5" w:themeTint="99"/>
              <w:bottom w:val="single" w:sz="6" w:space="0" w:color="92CDDC" w:themeColor="accent5" w:themeTint="99"/>
              <w:right w:val="single" w:sz="6" w:space="0" w:color="92CDDC" w:themeColor="accent5" w:themeTint="99"/>
            </w:tcBorders>
            <w:vAlign w:val="center"/>
          </w:tcPr>
          <w:p w14:paraId="7631C10E" w14:textId="77777777" w:rsidR="007F3E03" w:rsidRPr="00776650" w:rsidRDefault="007F3E03" w:rsidP="001E0346"/>
        </w:tc>
        <w:tc>
          <w:tcPr>
            <w:tcW w:w="1440" w:type="dxa"/>
            <w:tcBorders>
              <w:top w:val="single" w:sz="6" w:space="0" w:color="92CDDC" w:themeColor="accent5" w:themeTint="99"/>
              <w:left w:val="single" w:sz="6" w:space="0" w:color="92CDDC" w:themeColor="accent5" w:themeTint="99"/>
              <w:bottom w:val="single" w:sz="6" w:space="0" w:color="92CDDC" w:themeColor="accent5" w:themeTint="99"/>
              <w:right w:val="single" w:sz="6" w:space="0" w:color="92CDDC" w:themeColor="accent5" w:themeTint="99"/>
            </w:tcBorders>
            <w:vAlign w:val="center"/>
          </w:tcPr>
          <w:p w14:paraId="6DC831A4" w14:textId="77777777" w:rsidR="007F3E03" w:rsidRPr="00776650" w:rsidRDefault="007F3E03" w:rsidP="001E0346"/>
        </w:tc>
        <w:tc>
          <w:tcPr>
            <w:tcW w:w="1890" w:type="dxa"/>
            <w:tcBorders>
              <w:top w:val="single" w:sz="6" w:space="0" w:color="92CDDC" w:themeColor="accent5" w:themeTint="99"/>
              <w:left w:val="single" w:sz="6" w:space="0" w:color="92CDDC" w:themeColor="accent5" w:themeTint="99"/>
              <w:bottom w:val="single" w:sz="6" w:space="0" w:color="92CDDC" w:themeColor="accent5" w:themeTint="99"/>
              <w:right w:val="single" w:sz="6" w:space="0" w:color="92CDDC" w:themeColor="accent5" w:themeTint="99"/>
            </w:tcBorders>
            <w:vAlign w:val="center"/>
          </w:tcPr>
          <w:p w14:paraId="34254EA6" w14:textId="77777777" w:rsidR="007F3E03" w:rsidRPr="00776650" w:rsidRDefault="007F3E03" w:rsidP="001E0346"/>
        </w:tc>
        <w:tc>
          <w:tcPr>
            <w:tcW w:w="135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164709B4" w14:textId="77777777" w:rsidR="007F3E03" w:rsidRPr="00776650" w:rsidRDefault="007F3E03" w:rsidP="001E0346"/>
        </w:tc>
        <w:tc>
          <w:tcPr>
            <w:tcW w:w="1080" w:type="dxa"/>
            <w:tcBorders>
              <w:top w:val="single" w:sz="6" w:space="0" w:color="92CDDC" w:themeColor="accent5" w:themeTint="99"/>
              <w:left w:val="single" w:sz="6" w:space="0" w:color="92CDDC" w:themeColor="accent5" w:themeTint="99"/>
              <w:bottom w:val="single" w:sz="6" w:space="0" w:color="92CDDC" w:themeColor="accent5" w:themeTint="99"/>
              <w:right w:val="single" w:sz="6" w:space="0" w:color="92CDDC" w:themeColor="accent5" w:themeTint="99"/>
            </w:tcBorders>
          </w:tcPr>
          <w:p w14:paraId="3E4BF83C" w14:textId="77777777" w:rsidR="007F3E03" w:rsidRPr="00776650" w:rsidRDefault="007F3E03" w:rsidP="001E0346"/>
        </w:tc>
        <w:tc>
          <w:tcPr>
            <w:tcW w:w="99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037EF855" w14:textId="77777777" w:rsidR="007F3E03" w:rsidRPr="00776650" w:rsidRDefault="007F3E03" w:rsidP="001E0346"/>
        </w:tc>
        <w:tc>
          <w:tcPr>
            <w:tcW w:w="90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390982E3" w14:textId="77777777" w:rsidR="007F3E03" w:rsidRPr="00776650" w:rsidRDefault="007F3E03" w:rsidP="001E0346"/>
        </w:tc>
        <w:tc>
          <w:tcPr>
            <w:tcW w:w="90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3CEF062C" w14:textId="77777777" w:rsidR="007F3E03" w:rsidRPr="00776650" w:rsidRDefault="007F3E03" w:rsidP="001E0346"/>
        </w:tc>
      </w:tr>
      <w:tr w:rsidR="00407695" w:rsidRPr="00776650" w14:paraId="708C2957" w14:textId="77777777" w:rsidTr="00407695">
        <w:trPr>
          <w:trHeight w:val="216"/>
        </w:trPr>
        <w:tc>
          <w:tcPr>
            <w:tcW w:w="1620" w:type="dxa"/>
            <w:tcBorders>
              <w:top w:val="single" w:sz="6" w:space="0" w:color="92CDDC" w:themeColor="accent5" w:themeTint="99"/>
              <w:left w:val="single" w:sz="4" w:space="0" w:color="92CDDC" w:themeColor="accent5" w:themeTint="99"/>
              <w:bottom w:val="single" w:sz="6" w:space="0" w:color="92CDDC" w:themeColor="accent5" w:themeTint="99"/>
              <w:right w:val="single" w:sz="6" w:space="0" w:color="92CDDC" w:themeColor="accent5" w:themeTint="99"/>
            </w:tcBorders>
            <w:vAlign w:val="center"/>
          </w:tcPr>
          <w:p w14:paraId="1C221E94" w14:textId="77777777" w:rsidR="007F3E03" w:rsidRPr="00776650" w:rsidRDefault="007F3E03" w:rsidP="001E0346"/>
        </w:tc>
        <w:tc>
          <w:tcPr>
            <w:tcW w:w="1440" w:type="dxa"/>
            <w:tcBorders>
              <w:top w:val="single" w:sz="6" w:space="0" w:color="92CDDC" w:themeColor="accent5" w:themeTint="99"/>
              <w:left w:val="single" w:sz="6" w:space="0" w:color="92CDDC" w:themeColor="accent5" w:themeTint="99"/>
              <w:bottom w:val="single" w:sz="6" w:space="0" w:color="92CDDC" w:themeColor="accent5" w:themeTint="99"/>
              <w:right w:val="single" w:sz="6" w:space="0" w:color="92CDDC" w:themeColor="accent5" w:themeTint="99"/>
            </w:tcBorders>
            <w:vAlign w:val="center"/>
          </w:tcPr>
          <w:p w14:paraId="63FBD40D" w14:textId="77777777" w:rsidR="007F3E03" w:rsidRPr="00776650" w:rsidRDefault="007F3E03" w:rsidP="001E0346"/>
        </w:tc>
        <w:tc>
          <w:tcPr>
            <w:tcW w:w="1890" w:type="dxa"/>
            <w:tcBorders>
              <w:top w:val="single" w:sz="6" w:space="0" w:color="92CDDC" w:themeColor="accent5" w:themeTint="99"/>
              <w:left w:val="single" w:sz="6" w:space="0" w:color="92CDDC" w:themeColor="accent5" w:themeTint="99"/>
              <w:bottom w:val="single" w:sz="6" w:space="0" w:color="92CDDC" w:themeColor="accent5" w:themeTint="99"/>
              <w:right w:val="single" w:sz="6" w:space="0" w:color="92CDDC" w:themeColor="accent5" w:themeTint="99"/>
            </w:tcBorders>
            <w:vAlign w:val="center"/>
          </w:tcPr>
          <w:p w14:paraId="4F02F114" w14:textId="77777777" w:rsidR="007F3E03" w:rsidRPr="00776650" w:rsidRDefault="007F3E03" w:rsidP="001E0346"/>
        </w:tc>
        <w:tc>
          <w:tcPr>
            <w:tcW w:w="135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3EE77DDB" w14:textId="77777777" w:rsidR="007F3E03" w:rsidRPr="00776650" w:rsidRDefault="007F3E03" w:rsidP="001E0346"/>
        </w:tc>
        <w:tc>
          <w:tcPr>
            <w:tcW w:w="1080" w:type="dxa"/>
            <w:tcBorders>
              <w:top w:val="single" w:sz="6" w:space="0" w:color="92CDDC" w:themeColor="accent5" w:themeTint="99"/>
              <w:left w:val="single" w:sz="6" w:space="0" w:color="92CDDC" w:themeColor="accent5" w:themeTint="99"/>
              <w:bottom w:val="single" w:sz="6" w:space="0" w:color="92CDDC" w:themeColor="accent5" w:themeTint="99"/>
              <w:right w:val="single" w:sz="6" w:space="0" w:color="92CDDC" w:themeColor="accent5" w:themeTint="99"/>
            </w:tcBorders>
          </w:tcPr>
          <w:p w14:paraId="51D4227C" w14:textId="77777777" w:rsidR="007F3E03" w:rsidRPr="00776650" w:rsidRDefault="007F3E03" w:rsidP="001E0346"/>
        </w:tc>
        <w:tc>
          <w:tcPr>
            <w:tcW w:w="99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523BC66A" w14:textId="77777777" w:rsidR="007F3E03" w:rsidRPr="00776650" w:rsidRDefault="007F3E03" w:rsidP="001E0346"/>
        </w:tc>
        <w:tc>
          <w:tcPr>
            <w:tcW w:w="90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5A37A267" w14:textId="77777777" w:rsidR="007F3E03" w:rsidRPr="00776650" w:rsidRDefault="007F3E03" w:rsidP="001E0346"/>
        </w:tc>
        <w:tc>
          <w:tcPr>
            <w:tcW w:w="90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235E37B7" w14:textId="77777777" w:rsidR="007F3E03" w:rsidRPr="00776650" w:rsidRDefault="007F3E03" w:rsidP="001E0346"/>
        </w:tc>
      </w:tr>
      <w:tr w:rsidR="00407695" w:rsidRPr="00776650" w14:paraId="24A95196" w14:textId="77777777" w:rsidTr="00407695">
        <w:trPr>
          <w:trHeight w:val="216"/>
        </w:trPr>
        <w:tc>
          <w:tcPr>
            <w:tcW w:w="1620" w:type="dxa"/>
            <w:tcBorders>
              <w:top w:val="single" w:sz="6" w:space="0" w:color="92CDDC" w:themeColor="accent5" w:themeTint="99"/>
              <w:left w:val="single" w:sz="4" w:space="0" w:color="92CDDC" w:themeColor="accent5" w:themeTint="99"/>
              <w:bottom w:val="single" w:sz="6" w:space="0" w:color="92CDDC" w:themeColor="accent5" w:themeTint="99"/>
              <w:right w:val="single" w:sz="6" w:space="0" w:color="92CDDC" w:themeColor="accent5" w:themeTint="99"/>
            </w:tcBorders>
            <w:vAlign w:val="center"/>
          </w:tcPr>
          <w:p w14:paraId="4C1AE1D8" w14:textId="77777777" w:rsidR="007F3E03" w:rsidRPr="00776650" w:rsidRDefault="007F3E03" w:rsidP="001E0346"/>
        </w:tc>
        <w:tc>
          <w:tcPr>
            <w:tcW w:w="1440" w:type="dxa"/>
            <w:tcBorders>
              <w:top w:val="single" w:sz="6" w:space="0" w:color="92CDDC" w:themeColor="accent5" w:themeTint="99"/>
              <w:left w:val="single" w:sz="6" w:space="0" w:color="92CDDC" w:themeColor="accent5" w:themeTint="99"/>
              <w:bottom w:val="single" w:sz="6" w:space="0" w:color="92CDDC" w:themeColor="accent5" w:themeTint="99"/>
              <w:right w:val="single" w:sz="6" w:space="0" w:color="92CDDC" w:themeColor="accent5" w:themeTint="99"/>
            </w:tcBorders>
            <w:vAlign w:val="center"/>
          </w:tcPr>
          <w:p w14:paraId="3E57033F" w14:textId="77777777" w:rsidR="007F3E03" w:rsidRPr="00776650" w:rsidRDefault="007F3E03" w:rsidP="001E0346"/>
        </w:tc>
        <w:tc>
          <w:tcPr>
            <w:tcW w:w="1890" w:type="dxa"/>
            <w:tcBorders>
              <w:top w:val="single" w:sz="6" w:space="0" w:color="92CDDC" w:themeColor="accent5" w:themeTint="99"/>
              <w:left w:val="single" w:sz="6" w:space="0" w:color="92CDDC" w:themeColor="accent5" w:themeTint="99"/>
              <w:bottom w:val="single" w:sz="6" w:space="0" w:color="92CDDC" w:themeColor="accent5" w:themeTint="99"/>
              <w:right w:val="single" w:sz="6" w:space="0" w:color="92CDDC" w:themeColor="accent5" w:themeTint="99"/>
            </w:tcBorders>
            <w:vAlign w:val="center"/>
          </w:tcPr>
          <w:p w14:paraId="2B245151" w14:textId="77777777" w:rsidR="007F3E03" w:rsidRPr="00776650" w:rsidRDefault="007F3E03" w:rsidP="001E0346"/>
        </w:tc>
        <w:tc>
          <w:tcPr>
            <w:tcW w:w="135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2B506A91" w14:textId="77777777" w:rsidR="007F3E03" w:rsidRPr="00776650" w:rsidRDefault="007F3E03" w:rsidP="001E0346"/>
        </w:tc>
        <w:tc>
          <w:tcPr>
            <w:tcW w:w="1080" w:type="dxa"/>
            <w:tcBorders>
              <w:top w:val="single" w:sz="6" w:space="0" w:color="92CDDC" w:themeColor="accent5" w:themeTint="99"/>
              <w:left w:val="single" w:sz="6" w:space="0" w:color="92CDDC" w:themeColor="accent5" w:themeTint="99"/>
              <w:bottom w:val="single" w:sz="6" w:space="0" w:color="92CDDC" w:themeColor="accent5" w:themeTint="99"/>
              <w:right w:val="single" w:sz="6" w:space="0" w:color="92CDDC" w:themeColor="accent5" w:themeTint="99"/>
            </w:tcBorders>
          </w:tcPr>
          <w:p w14:paraId="471503DC" w14:textId="77777777" w:rsidR="007F3E03" w:rsidRPr="00776650" w:rsidRDefault="007F3E03" w:rsidP="001E0346"/>
        </w:tc>
        <w:tc>
          <w:tcPr>
            <w:tcW w:w="99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0C41D7D5" w14:textId="77777777" w:rsidR="007F3E03" w:rsidRPr="00776650" w:rsidRDefault="007F3E03" w:rsidP="001E0346"/>
        </w:tc>
        <w:tc>
          <w:tcPr>
            <w:tcW w:w="90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5501AFBD" w14:textId="77777777" w:rsidR="007F3E03" w:rsidRPr="00776650" w:rsidRDefault="007F3E03" w:rsidP="001E0346"/>
        </w:tc>
        <w:tc>
          <w:tcPr>
            <w:tcW w:w="90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3CBFC9B1" w14:textId="77777777" w:rsidR="007F3E03" w:rsidRPr="00776650" w:rsidRDefault="007F3E03" w:rsidP="001E0346"/>
        </w:tc>
      </w:tr>
      <w:tr w:rsidR="00407695" w:rsidRPr="00776650" w14:paraId="51569F2C" w14:textId="77777777" w:rsidTr="00407695">
        <w:trPr>
          <w:trHeight w:val="216"/>
        </w:trPr>
        <w:tc>
          <w:tcPr>
            <w:tcW w:w="1620" w:type="dxa"/>
            <w:tcBorders>
              <w:top w:val="single" w:sz="6" w:space="0" w:color="92CDDC" w:themeColor="accent5" w:themeTint="99"/>
              <w:left w:val="single" w:sz="4" w:space="0" w:color="92CDDC" w:themeColor="accent5" w:themeTint="99"/>
              <w:bottom w:val="single" w:sz="6" w:space="0" w:color="92CDDC" w:themeColor="accent5" w:themeTint="99"/>
              <w:right w:val="single" w:sz="6" w:space="0" w:color="92CDDC" w:themeColor="accent5" w:themeTint="99"/>
            </w:tcBorders>
            <w:vAlign w:val="center"/>
          </w:tcPr>
          <w:p w14:paraId="0EABA982" w14:textId="77777777" w:rsidR="007F3E03" w:rsidRPr="00776650" w:rsidRDefault="007F3E03" w:rsidP="001E0346"/>
        </w:tc>
        <w:tc>
          <w:tcPr>
            <w:tcW w:w="1440" w:type="dxa"/>
            <w:tcBorders>
              <w:top w:val="single" w:sz="6" w:space="0" w:color="92CDDC" w:themeColor="accent5" w:themeTint="99"/>
              <w:left w:val="single" w:sz="6" w:space="0" w:color="92CDDC" w:themeColor="accent5" w:themeTint="99"/>
              <w:bottom w:val="single" w:sz="6" w:space="0" w:color="92CDDC" w:themeColor="accent5" w:themeTint="99"/>
              <w:right w:val="single" w:sz="6" w:space="0" w:color="92CDDC" w:themeColor="accent5" w:themeTint="99"/>
            </w:tcBorders>
            <w:vAlign w:val="center"/>
          </w:tcPr>
          <w:p w14:paraId="6A9294AD" w14:textId="77777777" w:rsidR="007F3E03" w:rsidRPr="00776650" w:rsidRDefault="007F3E03" w:rsidP="001E0346"/>
        </w:tc>
        <w:tc>
          <w:tcPr>
            <w:tcW w:w="1890" w:type="dxa"/>
            <w:tcBorders>
              <w:top w:val="single" w:sz="6" w:space="0" w:color="92CDDC" w:themeColor="accent5" w:themeTint="99"/>
              <w:left w:val="single" w:sz="6" w:space="0" w:color="92CDDC" w:themeColor="accent5" w:themeTint="99"/>
              <w:bottom w:val="single" w:sz="6" w:space="0" w:color="92CDDC" w:themeColor="accent5" w:themeTint="99"/>
              <w:right w:val="single" w:sz="6" w:space="0" w:color="92CDDC" w:themeColor="accent5" w:themeTint="99"/>
            </w:tcBorders>
            <w:vAlign w:val="center"/>
          </w:tcPr>
          <w:p w14:paraId="145E9062" w14:textId="77777777" w:rsidR="007F3E03" w:rsidRPr="00776650" w:rsidRDefault="007F3E03" w:rsidP="001E0346"/>
        </w:tc>
        <w:tc>
          <w:tcPr>
            <w:tcW w:w="135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0AD5C9C9" w14:textId="77777777" w:rsidR="007F3E03" w:rsidRPr="00776650" w:rsidRDefault="007F3E03" w:rsidP="001E0346"/>
        </w:tc>
        <w:tc>
          <w:tcPr>
            <w:tcW w:w="1080" w:type="dxa"/>
            <w:tcBorders>
              <w:top w:val="single" w:sz="6" w:space="0" w:color="92CDDC" w:themeColor="accent5" w:themeTint="99"/>
              <w:left w:val="single" w:sz="6" w:space="0" w:color="92CDDC" w:themeColor="accent5" w:themeTint="99"/>
              <w:bottom w:val="single" w:sz="6" w:space="0" w:color="92CDDC" w:themeColor="accent5" w:themeTint="99"/>
              <w:right w:val="single" w:sz="6" w:space="0" w:color="92CDDC" w:themeColor="accent5" w:themeTint="99"/>
            </w:tcBorders>
          </w:tcPr>
          <w:p w14:paraId="46AAD0C0" w14:textId="77777777" w:rsidR="007F3E03" w:rsidRPr="00776650" w:rsidRDefault="007F3E03" w:rsidP="001E0346"/>
        </w:tc>
        <w:tc>
          <w:tcPr>
            <w:tcW w:w="99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22174073" w14:textId="77777777" w:rsidR="007F3E03" w:rsidRPr="00776650" w:rsidRDefault="007F3E03" w:rsidP="001E0346"/>
        </w:tc>
        <w:tc>
          <w:tcPr>
            <w:tcW w:w="90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7110486D" w14:textId="77777777" w:rsidR="007F3E03" w:rsidRPr="00776650" w:rsidRDefault="007F3E03" w:rsidP="001E0346"/>
        </w:tc>
        <w:tc>
          <w:tcPr>
            <w:tcW w:w="900" w:type="dxa"/>
            <w:tcBorders>
              <w:top w:val="single" w:sz="6" w:space="0" w:color="92CDDC" w:themeColor="accent5" w:themeTint="99"/>
              <w:left w:val="single" w:sz="6" w:space="0" w:color="92CDDC" w:themeColor="accent5" w:themeTint="99"/>
              <w:bottom w:val="single" w:sz="6" w:space="0" w:color="92CDDC" w:themeColor="accent5" w:themeTint="99"/>
              <w:right w:val="single" w:sz="4" w:space="0" w:color="92CDDC" w:themeColor="accent5" w:themeTint="99"/>
            </w:tcBorders>
          </w:tcPr>
          <w:p w14:paraId="18B776D6" w14:textId="77777777" w:rsidR="007F3E03" w:rsidRPr="00776650" w:rsidRDefault="007F3E03" w:rsidP="001E0346"/>
        </w:tc>
      </w:tr>
    </w:tbl>
    <w:p w14:paraId="1F179583" w14:textId="77777777" w:rsidR="007F3E03" w:rsidRPr="007F3E03" w:rsidRDefault="007F3E03" w:rsidP="007F3E03">
      <w:pPr>
        <w:rPr>
          <w:lang w:val="it-IT"/>
        </w:rPr>
      </w:pPr>
    </w:p>
    <w:p w14:paraId="4291CAE6" w14:textId="77777777" w:rsidR="007F3E03" w:rsidRDefault="007F3E03" w:rsidP="007F3E03">
      <w:pPr>
        <w:rPr>
          <w:lang w:val="it-IT"/>
        </w:rPr>
      </w:pPr>
    </w:p>
    <w:p w14:paraId="1EFD0F14" w14:textId="77777777" w:rsidR="007F3E03" w:rsidRDefault="007F3E03" w:rsidP="007F3E03">
      <w:pPr>
        <w:rPr>
          <w:lang w:val="it-IT"/>
        </w:rPr>
      </w:pPr>
    </w:p>
    <w:p w14:paraId="229047B5" w14:textId="77777777" w:rsidR="007F3E03" w:rsidRDefault="007F3E03" w:rsidP="007F3E03">
      <w:pPr>
        <w:rPr>
          <w:lang w:val="it-IT"/>
        </w:rPr>
      </w:pPr>
    </w:p>
    <w:p w14:paraId="214E99C3" w14:textId="73E06C41" w:rsidR="007F3E03" w:rsidRPr="007672AC" w:rsidRDefault="007F3E03" w:rsidP="007F3E03">
      <w:pPr>
        <w:rPr>
          <w:rFonts w:eastAsiaTheme="majorEastAsia" w:cstheme="majorBidi"/>
          <w:b/>
          <w:bCs/>
          <w:caps/>
          <w:color w:val="365F91" w:themeColor="accent1" w:themeShade="BF"/>
          <w:kern w:val="32"/>
          <w:sz w:val="28"/>
          <w:szCs w:val="26"/>
          <w:lang w:val="it-IT"/>
        </w:rPr>
      </w:pPr>
      <w:r w:rsidRPr="007672AC">
        <w:rPr>
          <w:rFonts w:eastAsiaTheme="majorEastAsia" w:cstheme="majorBidi"/>
          <w:b/>
          <w:bCs/>
          <w:caps/>
          <w:color w:val="365F91" w:themeColor="accent1" w:themeShade="BF"/>
          <w:kern w:val="32"/>
          <w:sz w:val="28"/>
          <w:szCs w:val="26"/>
          <w:lang w:val="it-IT"/>
        </w:rPr>
        <w:lastRenderedPageBreak/>
        <w:t xml:space="preserve">Allegato </w:t>
      </w:r>
      <w:r w:rsidR="007672AC">
        <w:rPr>
          <w:rFonts w:eastAsiaTheme="majorEastAsia" w:cstheme="majorBidi"/>
          <w:b/>
          <w:bCs/>
          <w:caps/>
          <w:color w:val="365F91" w:themeColor="accent1" w:themeShade="BF"/>
          <w:kern w:val="32"/>
          <w:sz w:val="28"/>
          <w:szCs w:val="26"/>
          <w:lang w:val="it-IT"/>
        </w:rPr>
        <w:t>4</w:t>
      </w:r>
      <w:r w:rsidRPr="007672AC">
        <w:rPr>
          <w:rFonts w:eastAsiaTheme="majorEastAsia" w:cstheme="majorBidi"/>
          <w:b/>
          <w:bCs/>
          <w:caps/>
          <w:color w:val="365F91" w:themeColor="accent1" w:themeShade="BF"/>
          <w:kern w:val="32"/>
          <w:sz w:val="28"/>
          <w:szCs w:val="26"/>
          <w:lang w:val="it-IT"/>
        </w:rPr>
        <w:t xml:space="preserve">.2 – </w:t>
      </w:r>
      <w:r w:rsidR="007672AC">
        <w:rPr>
          <w:rFonts w:eastAsiaTheme="majorEastAsia" w:cstheme="majorBidi"/>
          <w:b/>
          <w:bCs/>
          <w:caps/>
          <w:color w:val="365F91" w:themeColor="accent1" w:themeShade="BF"/>
          <w:kern w:val="32"/>
          <w:sz w:val="28"/>
          <w:szCs w:val="26"/>
          <w:lang w:val="it-IT"/>
        </w:rPr>
        <w:t>prospetto riepilogativo</w:t>
      </w:r>
      <w:r w:rsidRPr="007672AC">
        <w:rPr>
          <w:rFonts w:eastAsiaTheme="majorEastAsia" w:cstheme="majorBidi"/>
          <w:b/>
          <w:bCs/>
          <w:caps/>
          <w:color w:val="365F91" w:themeColor="accent1" w:themeShade="BF"/>
          <w:kern w:val="32"/>
          <w:sz w:val="28"/>
          <w:szCs w:val="26"/>
          <w:lang w:val="it-IT"/>
        </w:rPr>
        <w:t xml:space="preserve"> dei costi di progetto e determinazione dell’importo dell’acconto</w:t>
      </w:r>
    </w:p>
    <w:p w14:paraId="5F6D8B5B" w14:textId="77777777" w:rsidR="007F3E03" w:rsidRPr="007F3E03" w:rsidRDefault="007F3E03" w:rsidP="007F3E03">
      <w:pPr>
        <w:rPr>
          <w:lang w:val="it-IT"/>
        </w:rPr>
      </w:pPr>
    </w:p>
    <w:tbl>
      <w:tblPr>
        <w:tblW w:w="0" w:type="auto"/>
        <w:tblBorders>
          <w:top w:val="single" w:sz="2" w:space="0" w:color="92CDDC" w:themeColor="accent5" w:themeTint="99"/>
          <w:left w:val="single" w:sz="2" w:space="0" w:color="92CDDC" w:themeColor="accent5" w:themeTint="99"/>
          <w:bottom w:val="single" w:sz="2" w:space="0" w:color="92CDDC" w:themeColor="accent5" w:themeTint="99"/>
          <w:right w:val="single" w:sz="2" w:space="0" w:color="92CDDC" w:themeColor="accent5" w:themeTint="99"/>
          <w:insideH w:val="single" w:sz="6" w:space="0" w:color="92CDDC" w:themeColor="accent5" w:themeTint="99"/>
          <w:insideV w:val="single" w:sz="6" w:space="0" w:color="92CDDC" w:themeColor="accent5" w:themeTint="99"/>
        </w:tblBorders>
        <w:tblLook w:val="04A0" w:firstRow="1" w:lastRow="0" w:firstColumn="1" w:lastColumn="0" w:noHBand="0" w:noVBand="1"/>
      </w:tblPr>
      <w:tblGrid>
        <w:gridCol w:w="2551"/>
        <w:gridCol w:w="2576"/>
        <w:gridCol w:w="2233"/>
        <w:gridCol w:w="2272"/>
      </w:tblGrid>
      <w:tr w:rsidR="007F3E03" w:rsidRPr="00776650" w14:paraId="7C492E74" w14:textId="77777777" w:rsidTr="009E2C2D">
        <w:tc>
          <w:tcPr>
            <w:tcW w:w="2551" w:type="dxa"/>
            <w:shd w:val="clear" w:color="auto" w:fill="365F91" w:themeFill="accent1" w:themeFillShade="BF"/>
            <w:vAlign w:val="center"/>
          </w:tcPr>
          <w:p w14:paraId="088800C6" w14:textId="77777777" w:rsidR="007F3E03" w:rsidRPr="007672AC" w:rsidRDefault="007F3E03" w:rsidP="001E0346">
            <w:pPr>
              <w:rPr>
                <w:b/>
                <w:bCs/>
                <w:color w:val="FFFFFF" w:themeColor="background1"/>
              </w:rPr>
            </w:pPr>
            <w:r w:rsidRPr="007672AC">
              <w:rPr>
                <w:b/>
                <w:bCs/>
                <w:color w:val="FFFFFF" w:themeColor="background1"/>
              </w:rPr>
              <w:t xml:space="preserve">Voce di </w:t>
            </w:r>
            <w:proofErr w:type="spellStart"/>
            <w:r w:rsidRPr="007672AC">
              <w:rPr>
                <w:b/>
                <w:bCs/>
                <w:color w:val="FFFFFF" w:themeColor="background1"/>
              </w:rPr>
              <w:t>costo</w:t>
            </w:r>
            <w:proofErr w:type="spellEnd"/>
          </w:p>
        </w:tc>
        <w:tc>
          <w:tcPr>
            <w:tcW w:w="2576" w:type="dxa"/>
            <w:shd w:val="clear" w:color="auto" w:fill="365F91" w:themeFill="accent1" w:themeFillShade="BF"/>
            <w:vAlign w:val="center"/>
          </w:tcPr>
          <w:p w14:paraId="64924FD2" w14:textId="77777777" w:rsidR="007F3E03" w:rsidRPr="007672AC" w:rsidRDefault="007F3E03" w:rsidP="001E0346">
            <w:pPr>
              <w:rPr>
                <w:b/>
                <w:bCs/>
                <w:color w:val="FFFFFF" w:themeColor="background1"/>
              </w:rPr>
            </w:pPr>
            <w:proofErr w:type="spellStart"/>
            <w:r w:rsidRPr="007672AC">
              <w:rPr>
                <w:b/>
                <w:bCs/>
                <w:color w:val="FFFFFF" w:themeColor="background1"/>
              </w:rPr>
              <w:t>Importo</w:t>
            </w:r>
            <w:proofErr w:type="spellEnd"/>
            <w:r w:rsidRPr="007672AC">
              <w:rPr>
                <w:b/>
                <w:bCs/>
                <w:color w:val="FFFFFF" w:themeColor="background1"/>
              </w:rPr>
              <w:t xml:space="preserve"> (€)</w:t>
            </w:r>
          </w:p>
        </w:tc>
        <w:tc>
          <w:tcPr>
            <w:tcW w:w="2233" w:type="dxa"/>
            <w:shd w:val="clear" w:color="auto" w:fill="365F91" w:themeFill="accent1" w:themeFillShade="BF"/>
            <w:vAlign w:val="center"/>
          </w:tcPr>
          <w:p w14:paraId="5C0D055A" w14:textId="70515760" w:rsidR="007F3E03" w:rsidRPr="007672AC" w:rsidRDefault="007F3E03" w:rsidP="001E0346">
            <w:pPr>
              <w:rPr>
                <w:b/>
                <w:bCs/>
                <w:color w:val="FFFFFF" w:themeColor="background1"/>
                <w:lang w:val="it-IT"/>
              </w:rPr>
            </w:pPr>
            <w:r w:rsidRPr="007672AC">
              <w:rPr>
                <w:b/>
                <w:bCs/>
                <w:color w:val="FFFFFF" w:themeColor="background1"/>
                <w:lang w:val="it-IT"/>
              </w:rPr>
              <w:t>Percentuale di avanzamento della spesa</w:t>
            </w:r>
          </w:p>
        </w:tc>
        <w:tc>
          <w:tcPr>
            <w:tcW w:w="2272" w:type="dxa"/>
            <w:shd w:val="clear" w:color="auto" w:fill="365F91" w:themeFill="accent1" w:themeFillShade="BF"/>
            <w:vAlign w:val="center"/>
          </w:tcPr>
          <w:p w14:paraId="7A933445" w14:textId="77777777" w:rsidR="007F3E03" w:rsidRPr="007672AC" w:rsidRDefault="007F3E03" w:rsidP="001E0346">
            <w:pPr>
              <w:rPr>
                <w:b/>
                <w:bCs/>
                <w:color w:val="FFFFFF" w:themeColor="background1"/>
              </w:rPr>
            </w:pPr>
            <w:proofErr w:type="spellStart"/>
            <w:r w:rsidRPr="007672AC">
              <w:rPr>
                <w:b/>
                <w:bCs/>
                <w:color w:val="FFFFFF" w:themeColor="background1"/>
              </w:rPr>
              <w:t>Importo</w:t>
            </w:r>
            <w:proofErr w:type="spellEnd"/>
            <w:r w:rsidRPr="007672AC">
              <w:rPr>
                <w:b/>
                <w:bCs/>
                <w:color w:val="FFFFFF" w:themeColor="background1"/>
              </w:rPr>
              <w:t xml:space="preserve"> </w:t>
            </w:r>
            <w:proofErr w:type="spellStart"/>
            <w:r w:rsidRPr="007672AC">
              <w:rPr>
                <w:b/>
                <w:bCs/>
                <w:color w:val="FFFFFF" w:themeColor="background1"/>
              </w:rPr>
              <w:t>acconto</w:t>
            </w:r>
            <w:proofErr w:type="spellEnd"/>
            <w:r w:rsidRPr="007672AC">
              <w:rPr>
                <w:b/>
                <w:bCs/>
                <w:color w:val="FFFFFF" w:themeColor="background1"/>
              </w:rPr>
              <w:t xml:space="preserve"> (€)</w:t>
            </w:r>
          </w:p>
        </w:tc>
      </w:tr>
      <w:tr w:rsidR="007F3E03" w:rsidRPr="0033548C" w14:paraId="29921F16" w14:textId="77777777" w:rsidTr="009E2C2D">
        <w:tc>
          <w:tcPr>
            <w:tcW w:w="2551" w:type="dxa"/>
            <w:vAlign w:val="center"/>
          </w:tcPr>
          <w:p w14:paraId="1E880DDB" w14:textId="77777777" w:rsidR="007F3E03" w:rsidRPr="00BB35B5" w:rsidRDefault="007F3E03" w:rsidP="001E0346">
            <w:pPr>
              <w:rPr>
                <w:b/>
                <w:bCs/>
              </w:rPr>
            </w:pPr>
            <w:proofErr w:type="spellStart"/>
            <w:r w:rsidRPr="00BB35B5">
              <w:rPr>
                <w:b/>
                <w:bCs/>
              </w:rPr>
              <w:t>Spese</w:t>
            </w:r>
            <w:proofErr w:type="spellEnd"/>
            <w:r w:rsidRPr="00BB35B5">
              <w:rPr>
                <w:b/>
                <w:bCs/>
              </w:rPr>
              <w:t xml:space="preserve"> di </w:t>
            </w:r>
            <w:proofErr w:type="spellStart"/>
            <w:r w:rsidRPr="00BB35B5">
              <w:rPr>
                <w:b/>
                <w:bCs/>
              </w:rPr>
              <w:t>personale</w:t>
            </w:r>
            <w:proofErr w:type="spellEnd"/>
          </w:p>
        </w:tc>
        <w:tc>
          <w:tcPr>
            <w:tcW w:w="2576" w:type="dxa"/>
            <w:vAlign w:val="center"/>
          </w:tcPr>
          <w:p w14:paraId="64884BD2" w14:textId="794F7BC3" w:rsidR="007F3E03" w:rsidRPr="007F3E03" w:rsidRDefault="007F3E03" w:rsidP="001E0346">
            <w:pPr>
              <w:rPr>
                <w:lang w:val="it-IT"/>
              </w:rPr>
            </w:pPr>
            <w:r w:rsidRPr="007F3E03">
              <w:rPr>
                <w:lang w:val="it-IT"/>
              </w:rPr>
              <w:t>Riportare l’importo totale del costo del personale quantificato in Allegato</w:t>
            </w:r>
            <w:r w:rsidR="009E2C2D">
              <w:rPr>
                <w:lang w:val="it-IT"/>
              </w:rPr>
              <w:t xml:space="preserve"> 4.1</w:t>
            </w:r>
            <w:r w:rsidRPr="007F3E03">
              <w:rPr>
                <w:lang w:val="it-IT"/>
              </w:rPr>
              <w:t>.</w:t>
            </w:r>
          </w:p>
        </w:tc>
        <w:tc>
          <w:tcPr>
            <w:tcW w:w="2233" w:type="dxa"/>
            <w:vMerge w:val="restart"/>
            <w:vAlign w:val="center"/>
          </w:tcPr>
          <w:p w14:paraId="5BD19925" w14:textId="77777777" w:rsidR="007F3E03" w:rsidRPr="007F3E03" w:rsidRDefault="007F3E03" w:rsidP="001E0346">
            <w:pPr>
              <w:rPr>
                <w:lang w:val="it-IT"/>
              </w:rPr>
            </w:pPr>
            <w:r w:rsidRPr="007F3E03">
              <w:rPr>
                <w:lang w:val="it-IT"/>
              </w:rPr>
              <w:t xml:space="preserve">Riportare il valore del rapporto tra il totale dei costi sostenuti alla presentazione della presente richiesta di acconto e il totale dei costi ammissibili di progetto </w:t>
            </w:r>
          </w:p>
        </w:tc>
        <w:tc>
          <w:tcPr>
            <w:tcW w:w="2272" w:type="dxa"/>
            <w:vMerge w:val="restart"/>
            <w:vAlign w:val="center"/>
          </w:tcPr>
          <w:p w14:paraId="12ED02D3" w14:textId="77777777" w:rsidR="007F3E03" w:rsidRPr="007F3E03" w:rsidRDefault="007F3E03" w:rsidP="001E0346">
            <w:pPr>
              <w:rPr>
                <w:lang w:val="it-IT"/>
              </w:rPr>
            </w:pPr>
            <w:r w:rsidRPr="007F3E03">
              <w:rPr>
                <w:lang w:val="it-IT"/>
              </w:rPr>
              <w:t>Riportare l’importo del 40% / 50% dell’aiuto concesso</w:t>
            </w:r>
          </w:p>
        </w:tc>
      </w:tr>
      <w:tr w:rsidR="007F3E03" w:rsidRPr="0033548C" w14:paraId="46FA6AC1" w14:textId="77777777" w:rsidTr="009E2C2D">
        <w:tc>
          <w:tcPr>
            <w:tcW w:w="2551" w:type="dxa"/>
            <w:vAlign w:val="center"/>
          </w:tcPr>
          <w:p w14:paraId="65BF5EF0" w14:textId="77777777" w:rsidR="007F3E03" w:rsidRPr="00BB35B5" w:rsidRDefault="007F3E03" w:rsidP="009E2C2D">
            <w:pPr>
              <w:jc w:val="left"/>
              <w:rPr>
                <w:b/>
                <w:bCs/>
                <w:lang w:val="it-IT"/>
              </w:rPr>
            </w:pPr>
            <w:r w:rsidRPr="00BB35B5">
              <w:rPr>
                <w:b/>
                <w:bCs/>
                <w:lang w:val="it-IT"/>
              </w:rPr>
              <w:t>Costi relativi a strumentazione e attrezzature</w:t>
            </w:r>
          </w:p>
        </w:tc>
        <w:tc>
          <w:tcPr>
            <w:tcW w:w="2576" w:type="dxa"/>
            <w:vMerge w:val="restart"/>
            <w:vAlign w:val="center"/>
          </w:tcPr>
          <w:p w14:paraId="79AA161E" w14:textId="77777777" w:rsidR="007F3E03" w:rsidRPr="007F3E03" w:rsidRDefault="007F3E03" w:rsidP="001E0346">
            <w:pPr>
              <w:rPr>
                <w:lang w:val="it-IT"/>
              </w:rPr>
            </w:pPr>
            <w:r w:rsidRPr="007F3E03">
              <w:rPr>
                <w:lang w:val="it-IT"/>
              </w:rPr>
              <w:t>Determinare l’importo in relazione al costo del personale sopra riportato in coerenza con quanto stabilito dall’art. 56 RDC.</w:t>
            </w:r>
          </w:p>
        </w:tc>
        <w:tc>
          <w:tcPr>
            <w:tcW w:w="2233" w:type="dxa"/>
            <w:vMerge/>
            <w:vAlign w:val="center"/>
          </w:tcPr>
          <w:p w14:paraId="0D1F838C" w14:textId="77777777" w:rsidR="007F3E03" w:rsidRPr="007F3E03" w:rsidRDefault="007F3E03" w:rsidP="001E0346">
            <w:pPr>
              <w:rPr>
                <w:lang w:val="it-IT"/>
              </w:rPr>
            </w:pPr>
          </w:p>
        </w:tc>
        <w:tc>
          <w:tcPr>
            <w:tcW w:w="2272" w:type="dxa"/>
            <w:vMerge/>
            <w:vAlign w:val="center"/>
          </w:tcPr>
          <w:p w14:paraId="0D065513" w14:textId="77777777" w:rsidR="007F3E03" w:rsidRPr="007F3E03" w:rsidRDefault="007F3E03" w:rsidP="001E0346">
            <w:pPr>
              <w:rPr>
                <w:lang w:val="it-IT"/>
              </w:rPr>
            </w:pPr>
          </w:p>
        </w:tc>
      </w:tr>
      <w:tr w:rsidR="007F3E03" w:rsidRPr="0033548C" w14:paraId="0E794E15" w14:textId="77777777" w:rsidTr="009E2C2D">
        <w:tc>
          <w:tcPr>
            <w:tcW w:w="2551" w:type="dxa"/>
            <w:vAlign w:val="center"/>
          </w:tcPr>
          <w:p w14:paraId="0FDE5871" w14:textId="77777777" w:rsidR="007F3E03" w:rsidRPr="00BB35B5" w:rsidRDefault="007F3E03" w:rsidP="001E0346">
            <w:pPr>
              <w:rPr>
                <w:b/>
                <w:bCs/>
                <w:lang w:val="it-IT"/>
              </w:rPr>
            </w:pPr>
            <w:r w:rsidRPr="00BB35B5">
              <w:rPr>
                <w:b/>
                <w:bCs/>
                <w:lang w:val="it-IT"/>
              </w:rPr>
              <w:t>Costi per la ricerca contrattuale, le conoscenze e i brevetti acquisiti o ottenuti in licenza da fonti esterne alle normali condizioni di mercato, nonché costi per i servizi di consulenza</w:t>
            </w:r>
          </w:p>
        </w:tc>
        <w:tc>
          <w:tcPr>
            <w:tcW w:w="2576" w:type="dxa"/>
            <w:vMerge/>
            <w:vAlign w:val="center"/>
          </w:tcPr>
          <w:p w14:paraId="5FF390DC" w14:textId="77777777" w:rsidR="007F3E03" w:rsidRPr="007F3E03" w:rsidRDefault="007F3E03" w:rsidP="001E0346">
            <w:pPr>
              <w:rPr>
                <w:lang w:val="it-IT"/>
              </w:rPr>
            </w:pPr>
          </w:p>
        </w:tc>
        <w:tc>
          <w:tcPr>
            <w:tcW w:w="2233" w:type="dxa"/>
            <w:vMerge/>
            <w:vAlign w:val="center"/>
          </w:tcPr>
          <w:p w14:paraId="1E092F66" w14:textId="77777777" w:rsidR="007F3E03" w:rsidRPr="007F3E03" w:rsidRDefault="007F3E03" w:rsidP="001E0346">
            <w:pPr>
              <w:rPr>
                <w:lang w:val="it-IT"/>
              </w:rPr>
            </w:pPr>
          </w:p>
        </w:tc>
        <w:tc>
          <w:tcPr>
            <w:tcW w:w="2272" w:type="dxa"/>
            <w:vMerge/>
            <w:vAlign w:val="center"/>
          </w:tcPr>
          <w:p w14:paraId="616C2FF9" w14:textId="77777777" w:rsidR="007F3E03" w:rsidRPr="007F3E03" w:rsidRDefault="007F3E03" w:rsidP="001E0346">
            <w:pPr>
              <w:rPr>
                <w:lang w:val="it-IT"/>
              </w:rPr>
            </w:pPr>
          </w:p>
        </w:tc>
      </w:tr>
      <w:tr w:rsidR="007F3E03" w:rsidRPr="00776650" w14:paraId="1BC00F69" w14:textId="77777777" w:rsidTr="009E2C2D">
        <w:tc>
          <w:tcPr>
            <w:tcW w:w="2551" w:type="dxa"/>
            <w:vAlign w:val="center"/>
          </w:tcPr>
          <w:p w14:paraId="5EB54150" w14:textId="77777777" w:rsidR="007F3E03" w:rsidRPr="00BB35B5" w:rsidRDefault="007F3E03" w:rsidP="001E0346">
            <w:pPr>
              <w:rPr>
                <w:b/>
                <w:bCs/>
              </w:rPr>
            </w:pPr>
            <w:proofErr w:type="spellStart"/>
            <w:r w:rsidRPr="00BB35B5">
              <w:rPr>
                <w:b/>
                <w:bCs/>
              </w:rPr>
              <w:t>Altri</w:t>
            </w:r>
            <w:proofErr w:type="spellEnd"/>
            <w:r w:rsidRPr="00BB35B5">
              <w:rPr>
                <w:b/>
                <w:bCs/>
              </w:rPr>
              <w:t xml:space="preserve"> </w:t>
            </w:r>
            <w:proofErr w:type="spellStart"/>
            <w:r w:rsidRPr="00BB35B5">
              <w:rPr>
                <w:b/>
                <w:bCs/>
              </w:rPr>
              <w:t>costi</w:t>
            </w:r>
            <w:proofErr w:type="spellEnd"/>
            <w:r w:rsidRPr="00BB35B5">
              <w:rPr>
                <w:b/>
                <w:bCs/>
              </w:rPr>
              <w:t xml:space="preserve"> di </w:t>
            </w:r>
            <w:proofErr w:type="spellStart"/>
            <w:r w:rsidRPr="00BB35B5">
              <w:rPr>
                <w:b/>
                <w:bCs/>
              </w:rPr>
              <w:t>esercizio</w:t>
            </w:r>
            <w:proofErr w:type="spellEnd"/>
          </w:p>
        </w:tc>
        <w:tc>
          <w:tcPr>
            <w:tcW w:w="2576" w:type="dxa"/>
            <w:vMerge/>
            <w:vAlign w:val="center"/>
          </w:tcPr>
          <w:p w14:paraId="6A97710D" w14:textId="77777777" w:rsidR="007F3E03" w:rsidRPr="00776650" w:rsidRDefault="007F3E03" w:rsidP="001E0346"/>
        </w:tc>
        <w:tc>
          <w:tcPr>
            <w:tcW w:w="2233" w:type="dxa"/>
            <w:vMerge/>
            <w:vAlign w:val="center"/>
          </w:tcPr>
          <w:p w14:paraId="4ED8FB81" w14:textId="77777777" w:rsidR="007F3E03" w:rsidRPr="00776650" w:rsidRDefault="007F3E03" w:rsidP="001E0346"/>
        </w:tc>
        <w:tc>
          <w:tcPr>
            <w:tcW w:w="2272" w:type="dxa"/>
            <w:vMerge/>
            <w:vAlign w:val="center"/>
          </w:tcPr>
          <w:p w14:paraId="75356066" w14:textId="77777777" w:rsidR="007F3E03" w:rsidRPr="00776650" w:rsidRDefault="007F3E03" w:rsidP="001E0346"/>
        </w:tc>
      </w:tr>
      <w:tr w:rsidR="007F3E03" w:rsidRPr="00776650" w14:paraId="679D5441" w14:textId="77777777" w:rsidTr="009E2C2D">
        <w:tc>
          <w:tcPr>
            <w:tcW w:w="2551" w:type="dxa"/>
            <w:vAlign w:val="center"/>
          </w:tcPr>
          <w:p w14:paraId="321BE744" w14:textId="77777777" w:rsidR="007F3E03" w:rsidRPr="00BB35B5" w:rsidRDefault="007F3E03" w:rsidP="009E2C2D">
            <w:pPr>
              <w:jc w:val="left"/>
              <w:rPr>
                <w:b/>
                <w:bCs/>
              </w:rPr>
            </w:pPr>
            <w:proofErr w:type="spellStart"/>
            <w:r w:rsidRPr="00BB35B5">
              <w:rPr>
                <w:b/>
                <w:bCs/>
              </w:rPr>
              <w:t>Spese</w:t>
            </w:r>
            <w:proofErr w:type="spellEnd"/>
            <w:r w:rsidRPr="00BB35B5">
              <w:rPr>
                <w:b/>
                <w:bCs/>
              </w:rPr>
              <w:t xml:space="preserve"> </w:t>
            </w:r>
            <w:proofErr w:type="spellStart"/>
            <w:r w:rsidRPr="00BB35B5">
              <w:rPr>
                <w:b/>
                <w:bCs/>
              </w:rPr>
              <w:t>generali</w:t>
            </w:r>
            <w:proofErr w:type="spellEnd"/>
            <w:r w:rsidRPr="00BB35B5">
              <w:rPr>
                <w:b/>
                <w:bCs/>
              </w:rPr>
              <w:t xml:space="preserve"> </w:t>
            </w:r>
            <w:proofErr w:type="spellStart"/>
            <w:r w:rsidRPr="00BB35B5">
              <w:rPr>
                <w:b/>
                <w:bCs/>
              </w:rPr>
              <w:t>supplementari</w:t>
            </w:r>
            <w:proofErr w:type="spellEnd"/>
          </w:p>
        </w:tc>
        <w:tc>
          <w:tcPr>
            <w:tcW w:w="2576" w:type="dxa"/>
            <w:vMerge/>
            <w:vAlign w:val="center"/>
          </w:tcPr>
          <w:p w14:paraId="7383F76A" w14:textId="77777777" w:rsidR="007F3E03" w:rsidRPr="00776650" w:rsidRDefault="007F3E03" w:rsidP="001E0346"/>
        </w:tc>
        <w:tc>
          <w:tcPr>
            <w:tcW w:w="2233" w:type="dxa"/>
            <w:vMerge/>
          </w:tcPr>
          <w:p w14:paraId="28B783F0" w14:textId="77777777" w:rsidR="007F3E03" w:rsidRPr="00776650" w:rsidRDefault="007F3E03" w:rsidP="001E0346"/>
        </w:tc>
        <w:tc>
          <w:tcPr>
            <w:tcW w:w="2272" w:type="dxa"/>
            <w:vMerge/>
            <w:vAlign w:val="center"/>
          </w:tcPr>
          <w:p w14:paraId="234D4D5B" w14:textId="77777777" w:rsidR="007F3E03" w:rsidRPr="00776650" w:rsidRDefault="007F3E03" w:rsidP="001E0346"/>
        </w:tc>
      </w:tr>
      <w:tr w:rsidR="009E2C2D" w:rsidRPr="009E2C2D" w14:paraId="79B289CF" w14:textId="77777777" w:rsidTr="009E2C2D">
        <w:tc>
          <w:tcPr>
            <w:tcW w:w="2551" w:type="dxa"/>
            <w:shd w:val="clear" w:color="auto" w:fill="365F91" w:themeFill="accent1" w:themeFillShade="BF"/>
          </w:tcPr>
          <w:p w14:paraId="19B6244C" w14:textId="77777777" w:rsidR="007F3E03" w:rsidRPr="009E2C2D" w:rsidRDefault="007F3E03" w:rsidP="001E0346">
            <w:pPr>
              <w:rPr>
                <w:b/>
                <w:bCs/>
                <w:color w:val="FFFFFF" w:themeColor="background1"/>
              </w:rPr>
            </w:pPr>
            <w:proofErr w:type="spellStart"/>
            <w:r w:rsidRPr="009E2C2D">
              <w:rPr>
                <w:b/>
                <w:bCs/>
                <w:color w:val="FFFFFF" w:themeColor="background1"/>
              </w:rPr>
              <w:t>Totale</w:t>
            </w:r>
            <w:proofErr w:type="spellEnd"/>
          </w:p>
        </w:tc>
        <w:tc>
          <w:tcPr>
            <w:tcW w:w="2576" w:type="dxa"/>
            <w:shd w:val="clear" w:color="auto" w:fill="365F91" w:themeFill="accent1" w:themeFillShade="BF"/>
          </w:tcPr>
          <w:p w14:paraId="7B9B338C" w14:textId="77777777" w:rsidR="007F3E03" w:rsidRPr="009E2C2D" w:rsidRDefault="007F3E03" w:rsidP="001E0346">
            <w:pPr>
              <w:rPr>
                <w:b/>
                <w:bCs/>
                <w:color w:val="FFFFFF" w:themeColor="background1"/>
              </w:rPr>
            </w:pPr>
          </w:p>
        </w:tc>
        <w:tc>
          <w:tcPr>
            <w:tcW w:w="2233" w:type="dxa"/>
            <w:shd w:val="clear" w:color="auto" w:fill="365F91" w:themeFill="accent1" w:themeFillShade="BF"/>
          </w:tcPr>
          <w:p w14:paraId="0C158E0E" w14:textId="77777777" w:rsidR="007F3E03" w:rsidRPr="009E2C2D" w:rsidRDefault="007F3E03" w:rsidP="001E0346">
            <w:pPr>
              <w:rPr>
                <w:b/>
                <w:bCs/>
                <w:color w:val="FFFFFF" w:themeColor="background1"/>
              </w:rPr>
            </w:pPr>
          </w:p>
        </w:tc>
        <w:tc>
          <w:tcPr>
            <w:tcW w:w="2272" w:type="dxa"/>
            <w:shd w:val="clear" w:color="auto" w:fill="365F91" w:themeFill="accent1" w:themeFillShade="BF"/>
          </w:tcPr>
          <w:p w14:paraId="31F75CDE" w14:textId="77777777" w:rsidR="007F3E03" w:rsidRPr="009E2C2D" w:rsidRDefault="007F3E03" w:rsidP="001E0346">
            <w:pPr>
              <w:rPr>
                <w:b/>
                <w:bCs/>
                <w:color w:val="FFFFFF" w:themeColor="background1"/>
              </w:rPr>
            </w:pPr>
          </w:p>
        </w:tc>
      </w:tr>
    </w:tbl>
    <w:p w14:paraId="550A90F4" w14:textId="77777777" w:rsidR="007F3E03" w:rsidRDefault="007F3E03" w:rsidP="00617B74">
      <w:pPr>
        <w:pStyle w:val="Heading2"/>
        <w:ind w:left="0" w:firstLine="0"/>
        <w:jc w:val="left"/>
        <w:rPr>
          <w:lang w:val="it-IT"/>
        </w:rPr>
      </w:pPr>
    </w:p>
    <w:bookmarkEnd w:id="4"/>
    <w:bookmarkEnd w:id="5"/>
    <w:p w14:paraId="1D0B640F" w14:textId="13B41FA4" w:rsidR="007672AC" w:rsidRPr="007672AC" w:rsidRDefault="007672AC" w:rsidP="007672AC">
      <w:pPr>
        <w:widowControl/>
        <w:autoSpaceDE/>
        <w:autoSpaceDN/>
        <w:spacing w:before="0" w:after="200" w:line="276" w:lineRule="auto"/>
        <w:jc w:val="left"/>
        <w:rPr>
          <w:lang w:val="it-IT"/>
        </w:rPr>
      </w:pPr>
    </w:p>
    <w:sectPr w:rsidR="007672AC" w:rsidRPr="007672AC" w:rsidSect="004B515E">
      <w:headerReference w:type="default" r:id="rId8"/>
      <w:footerReference w:type="default" r:id="rId9"/>
      <w:headerReference w:type="first" r:id="rId10"/>
      <w:pgSz w:w="11906" w:h="16838"/>
      <w:pgMar w:top="1962" w:right="1134" w:bottom="1701" w:left="1134" w:header="73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66024" w14:textId="77777777" w:rsidR="004B6DCC" w:rsidRDefault="004B6DCC" w:rsidP="000A3656">
      <w:pPr>
        <w:spacing w:before="0" w:after="0"/>
      </w:pPr>
      <w:r>
        <w:separator/>
      </w:r>
    </w:p>
  </w:endnote>
  <w:endnote w:type="continuationSeparator" w:id="0">
    <w:p w14:paraId="4A13874D" w14:textId="77777777" w:rsidR="004B6DCC" w:rsidRDefault="004B6DCC" w:rsidP="000A365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4919697"/>
      <w:docPartObj>
        <w:docPartGallery w:val="Page Numbers (Bottom of Page)"/>
        <w:docPartUnique/>
      </w:docPartObj>
    </w:sdtPr>
    <w:sdtContent>
      <w:p w14:paraId="211B0155" w14:textId="77777777" w:rsidR="001E0346" w:rsidRDefault="001E0346">
        <w:pPr>
          <w:pStyle w:val="Footer"/>
        </w:pPr>
        <w:r>
          <w:rPr>
            <w:noProof/>
            <w:lang w:val="it-IT" w:eastAsia="it-IT"/>
          </w:rPr>
          <mc:AlternateContent>
            <mc:Choice Requires="wps">
              <w:drawing>
                <wp:anchor distT="0" distB="0" distL="114300" distR="114300" simplePos="0" relativeHeight="251658240" behindDoc="0" locked="0" layoutInCell="1" allowOverlap="1" wp14:anchorId="6C9D0E29" wp14:editId="60353ADF">
                  <wp:simplePos x="0" y="0"/>
                  <wp:positionH relativeFrom="page">
                    <wp:align>right</wp:align>
                  </wp:positionH>
                  <wp:positionV relativeFrom="page">
                    <wp:align>bottom</wp:align>
                  </wp:positionV>
                  <wp:extent cx="2125980" cy="2054860"/>
                  <wp:effectExtent l="7620" t="9525" r="0" b="2540"/>
                  <wp:wrapNone/>
                  <wp:docPr id="1" name="Triangolo isosce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66693" w14:textId="77777777" w:rsidR="001E0346" w:rsidRDefault="001E0346">
                              <w:pPr>
                                <w:jc w:val="center"/>
                                <w:rPr>
                                  <w:rFonts w:asciiTheme="minorHAnsi" w:eastAsiaTheme="minorEastAsia" w:hAnsiTheme="minorHAnsi"/>
                                  <w:sz w:val="24"/>
                                  <w:szCs w:val="24"/>
                                </w:rPr>
                              </w:pPr>
                            </w:p>
                            <w:p w14:paraId="53EA0891" w14:textId="77777777" w:rsidR="001E0346" w:rsidRDefault="001E0346">
                              <w:pPr>
                                <w:jc w:val="center"/>
                                <w:rPr>
                                  <w:rFonts w:asciiTheme="minorHAnsi" w:eastAsiaTheme="minorEastAsia" w:hAnsiTheme="minorHAnsi"/>
                                  <w:sz w:val="24"/>
                                  <w:szCs w:val="24"/>
                                </w:rPr>
                              </w:pPr>
                            </w:p>
                            <w:p w14:paraId="5457838F" w14:textId="107E658E" w:rsidR="001E0346" w:rsidRPr="00624498" w:rsidRDefault="001E0346">
                              <w:pPr>
                                <w:jc w:val="center"/>
                                <w:rPr>
                                  <w:rFonts w:cs="Calibri"/>
                                  <w:b/>
                                  <w:bCs/>
                                  <w:color w:val="365F91" w:themeColor="accent1" w:themeShade="BF"/>
                                  <w:sz w:val="24"/>
                                  <w:szCs w:val="24"/>
                                </w:rPr>
                              </w:pPr>
                              <w:r w:rsidRPr="00624498">
                                <w:rPr>
                                  <w:rFonts w:eastAsiaTheme="minorEastAsia" w:cs="Calibri"/>
                                  <w:b/>
                                  <w:bCs/>
                                  <w:color w:val="365F91" w:themeColor="accent1" w:themeShade="BF"/>
                                  <w:sz w:val="24"/>
                                  <w:szCs w:val="24"/>
                                </w:rPr>
                                <w:fldChar w:fldCharType="begin"/>
                              </w:r>
                              <w:r w:rsidRPr="00624498">
                                <w:rPr>
                                  <w:rFonts w:cs="Calibri"/>
                                  <w:b/>
                                  <w:bCs/>
                                  <w:color w:val="365F91" w:themeColor="accent1" w:themeShade="BF"/>
                                  <w:sz w:val="24"/>
                                  <w:szCs w:val="24"/>
                                </w:rPr>
                                <w:instrText>PAGE    \* MERGEFORMAT</w:instrText>
                              </w:r>
                              <w:r w:rsidRPr="00624498">
                                <w:rPr>
                                  <w:rFonts w:eastAsiaTheme="minorEastAsia" w:cs="Calibri"/>
                                  <w:b/>
                                  <w:bCs/>
                                  <w:color w:val="365F91" w:themeColor="accent1" w:themeShade="BF"/>
                                  <w:sz w:val="24"/>
                                  <w:szCs w:val="24"/>
                                </w:rPr>
                                <w:fldChar w:fldCharType="separate"/>
                              </w:r>
                              <w:r w:rsidRPr="00E660F4">
                                <w:rPr>
                                  <w:rFonts w:eastAsiaTheme="majorEastAsia" w:cs="Calibri"/>
                                  <w:b/>
                                  <w:bCs/>
                                  <w:noProof/>
                                  <w:color w:val="365F91" w:themeColor="accent1" w:themeShade="BF"/>
                                  <w:sz w:val="24"/>
                                  <w:szCs w:val="24"/>
                                  <w:lang w:val="it-IT"/>
                                </w:rPr>
                                <w:t>21</w:t>
                              </w:r>
                              <w:r w:rsidRPr="00624498">
                                <w:rPr>
                                  <w:rFonts w:eastAsiaTheme="majorEastAsia" w:cs="Calibri"/>
                                  <w:b/>
                                  <w:bCs/>
                                  <w:color w:val="365F91" w:themeColor="accent1" w:themeShade="BF"/>
                                  <w:sz w:val="24"/>
                                  <w:szCs w:val="2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9D0E29"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olo isoscele 1" o:spid="_x0000_s1029" type="#_x0000_t5" style="position:absolute;left:0;text-align:left;margin-left:116.2pt;margin-top:0;width:167.4pt;height:161.8pt;z-index:251658240;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" adj="21600" fillcolor="#d2eaf1" stroked="f">
                  <v:textbox>
                    <w:txbxContent>
                      <w:p w14:paraId="7B966693" w14:textId="77777777" w:rsidR="001E0346" w:rsidRDefault="001E0346">
                        <w:pPr>
                          <w:jc w:val="center"/>
                          <w:rPr>
                            <w:rFonts w:asciiTheme="minorHAnsi" w:eastAsiaTheme="minorEastAsia" w:hAnsiTheme="minorHAnsi"/>
                            <w:sz w:val="24"/>
                            <w:szCs w:val="24"/>
                          </w:rPr>
                        </w:pPr>
                      </w:p>
                      <w:p w14:paraId="53EA0891" w14:textId="77777777" w:rsidR="001E0346" w:rsidRDefault="001E0346">
                        <w:pPr>
                          <w:jc w:val="center"/>
                          <w:rPr>
                            <w:rFonts w:asciiTheme="minorHAnsi" w:eastAsiaTheme="minorEastAsia" w:hAnsiTheme="minorHAnsi"/>
                            <w:sz w:val="24"/>
                            <w:szCs w:val="24"/>
                          </w:rPr>
                        </w:pPr>
                      </w:p>
                      <w:p w14:paraId="5457838F" w14:textId="107E658E" w:rsidR="001E0346" w:rsidRPr="00624498" w:rsidRDefault="001E0346">
                        <w:pPr>
                          <w:jc w:val="center"/>
                          <w:rPr>
                            <w:rFonts w:cs="Calibri"/>
                            <w:b/>
                            <w:bCs/>
                            <w:color w:val="365F91" w:themeColor="accent1" w:themeShade="BF"/>
                            <w:sz w:val="24"/>
                            <w:szCs w:val="24"/>
                          </w:rPr>
                        </w:pPr>
                        <w:r w:rsidRPr="00624498">
                          <w:rPr>
                            <w:rFonts w:eastAsiaTheme="minorEastAsia" w:cs="Calibri"/>
                            <w:b/>
                            <w:bCs/>
                            <w:color w:val="365F91" w:themeColor="accent1" w:themeShade="BF"/>
                            <w:sz w:val="24"/>
                            <w:szCs w:val="24"/>
                          </w:rPr>
                          <w:fldChar w:fldCharType="begin"/>
                        </w:r>
                        <w:r w:rsidRPr="00624498">
                          <w:rPr>
                            <w:rFonts w:cs="Calibri"/>
                            <w:b/>
                            <w:bCs/>
                            <w:color w:val="365F91" w:themeColor="accent1" w:themeShade="BF"/>
                            <w:sz w:val="24"/>
                            <w:szCs w:val="24"/>
                          </w:rPr>
                          <w:instrText>PAGE    \* MERGEFORMAT</w:instrText>
                        </w:r>
                        <w:r w:rsidRPr="00624498">
                          <w:rPr>
                            <w:rFonts w:eastAsiaTheme="minorEastAsia" w:cs="Calibri"/>
                            <w:b/>
                            <w:bCs/>
                            <w:color w:val="365F91" w:themeColor="accent1" w:themeShade="BF"/>
                            <w:sz w:val="24"/>
                            <w:szCs w:val="24"/>
                          </w:rPr>
                          <w:fldChar w:fldCharType="separate"/>
                        </w:r>
                        <w:r w:rsidRPr="00E660F4">
                          <w:rPr>
                            <w:rFonts w:eastAsiaTheme="majorEastAsia" w:cs="Calibri"/>
                            <w:b/>
                            <w:bCs/>
                            <w:noProof/>
                            <w:color w:val="365F91" w:themeColor="accent1" w:themeShade="BF"/>
                            <w:sz w:val="24"/>
                            <w:szCs w:val="24"/>
                            <w:lang w:val="it-IT"/>
                          </w:rPr>
                          <w:t>21</w:t>
                        </w:r>
                        <w:r w:rsidRPr="00624498">
                          <w:rPr>
                            <w:rFonts w:eastAsiaTheme="majorEastAsia" w:cs="Calibri"/>
                            <w:b/>
                            <w:bCs/>
                            <w:color w:val="365F91" w:themeColor="accent1" w:themeShade="BF"/>
                            <w:sz w:val="24"/>
                            <w:szCs w:val="24"/>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BD432" w14:textId="77777777" w:rsidR="004B6DCC" w:rsidRDefault="004B6DCC" w:rsidP="000A3656">
      <w:pPr>
        <w:spacing w:before="0" w:after="0"/>
      </w:pPr>
      <w:r>
        <w:separator/>
      </w:r>
    </w:p>
  </w:footnote>
  <w:footnote w:type="continuationSeparator" w:id="0">
    <w:p w14:paraId="3664D1D2" w14:textId="77777777" w:rsidR="004B6DCC" w:rsidRDefault="004B6DCC" w:rsidP="000A3656">
      <w:pPr>
        <w:spacing w:before="0" w:after="0"/>
      </w:pPr>
      <w:r>
        <w:continuationSeparator/>
      </w:r>
    </w:p>
  </w:footnote>
  <w:footnote w:id="1">
    <w:p w14:paraId="2AF00F84" w14:textId="78E89DCA" w:rsidR="001E0346" w:rsidRPr="00407695" w:rsidRDefault="001E0346">
      <w:pPr>
        <w:pStyle w:val="FootnoteText"/>
        <w:rPr>
          <w:lang w:val="it-IT"/>
        </w:rPr>
      </w:pPr>
      <w:r>
        <w:rPr>
          <w:rStyle w:val="FootnoteReference"/>
        </w:rPr>
        <w:footnoteRef/>
      </w:r>
      <w:r w:rsidRPr="00407695">
        <w:rPr>
          <w:lang w:val="it-IT"/>
        </w:rPr>
        <w:t xml:space="preserve"> </w:t>
      </w:r>
      <w:r w:rsidRPr="007F3E03">
        <w:rPr>
          <w:lang w:val="it-IT"/>
        </w:rPr>
        <w:t>In conformità con quanto al metodo richiamato al par. 3.</w:t>
      </w:r>
      <w:r>
        <w:rPr>
          <w:lang w:val="it-IT"/>
        </w:rPr>
        <w:t>5</w:t>
      </w:r>
      <w:r w:rsidRPr="007F3E03">
        <w:rPr>
          <w:lang w:val="it-IT"/>
        </w:rPr>
        <w:t xml:space="preserve">(1)(a) </w:t>
      </w:r>
      <w:r>
        <w:rPr>
          <w:lang w:val="it-IT"/>
        </w:rPr>
        <w:t>del Disciplinare.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F5D6F" w14:textId="498AD049" w:rsidR="001E0346" w:rsidRDefault="001E0346">
    <w:pPr>
      <w:pStyle w:val="Header"/>
    </w:pPr>
    <w:r>
      <w:rPr>
        <w:noProof/>
        <w:color w:val="000000"/>
      </w:rPr>
      <w:drawing>
        <wp:inline distT="0" distB="0" distL="0" distR="0" wp14:anchorId="6D654B25" wp14:editId="6200C758">
          <wp:extent cx="6116320" cy="675640"/>
          <wp:effectExtent l="0" t="0" r="5080" b="0"/>
          <wp:docPr id="128522473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hermata 2024-02-06 alle 11.18.29.png"/>
                  <pic:cNvPicPr/>
                </pic:nvPicPr>
                <pic:blipFill>
                  <a:blip r:embed="rId1">
                    <a:extLst>
                      <a:ext uri="{28A0092B-C50C-407E-A947-70E740481C1C}">
                        <a14:useLocalDpi xmlns:a14="http://schemas.microsoft.com/office/drawing/2010/main" val="0"/>
                      </a:ext>
                    </a:extLst>
                  </a:blip>
                  <a:stretch>
                    <a:fillRect/>
                  </a:stretch>
                </pic:blipFill>
                <pic:spPr>
                  <a:xfrm>
                    <a:off x="0" y="0"/>
                    <a:ext cx="6116320" cy="6756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E6701" w14:textId="77777777" w:rsidR="001E0346" w:rsidRDefault="001E0346">
    <w:pPr>
      <w:pStyle w:val="Header"/>
    </w:pPr>
    <w:r>
      <w:rPr>
        <w:noProof/>
        <w:lang w:val="it-IT" w:eastAsia="it-IT"/>
      </w:rPr>
      <mc:AlternateContent>
        <mc:Choice Requires="wpg">
          <w:drawing>
            <wp:anchor distT="0" distB="0" distL="114300" distR="114300" simplePos="0" relativeHeight="251664384" behindDoc="0" locked="0" layoutInCell="1" allowOverlap="1" wp14:anchorId="75206BAE" wp14:editId="77CFD6E9">
              <wp:simplePos x="0" y="0"/>
              <wp:positionH relativeFrom="column">
                <wp:posOffset>-107950</wp:posOffset>
              </wp:positionH>
              <wp:positionV relativeFrom="paragraph">
                <wp:posOffset>-337185</wp:posOffset>
              </wp:positionV>
              <wp:extent cx="6426200" cy="852170"/>
              <wp:effectExtent l="0" t="0" r="0" b="0"/>
              <wp:wrapNone/>
              <wp:docPr id="3" name="Gruppo 3"/>
              <wp:cNvGraphicFramePr/>
              <a:graphic xmlns:a="http://schemas.openxmlformats.org/drawingml/2006/main">
                <a:graphicData uri="http://schemas.microsoft.com/office/word/2010/wordprocessingGroup">
                  <wpg:wgp>
                    <wpg:cNvGrpSpPr/>
                    <wpg:grpSpPr>
                      <a:xfrm>
                        <a:off x="0" y="0"/>
                        <a:ext cx="6426200" cy="852170"/>
                        <a:chOff x="0" y="0"/>
                        <a:chExt cx="6426200" cy="852170"/>
                      </a:xfrm>
                    </wpg:grpSpPr>
                    <pic:pic xmlns:pic="http://schemas.openxmlformats.org/drawingml/2006/picture">
                      <pic:nvPicPr>
                        <pic:cNvPr id="4" name="Picture 4" descr="A picture containing 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9400" cy="852170"/>
                        </a:xfrm>
                        <a:prstGeom prst="rect">
                          <a:avLst/>
                        </a:prstGeom>
                      </pic:spPr>
                    </pic:pic>
                    <pic:pic xmlns:pic="http://schemas.openxmlformats.org/drawingml/2006/picture">
                      <pic:nvPicPr>
                        <pic:cNvPr id="6" name="Picture 9"/>
                        <pic:cNvPicPr>
                          <a:picLocks noChangeAspect="1"/>
                        </pic:cNvPicPr>
                      </pic:nvPicPr>
                      <pic:blipFill>
                        <a:blip r:embed="rId2"/>
                        <a:stretch>
                          <a:fillRect/>
                        </a:stretch>
                      </pic:blipFill>
                      <pic:spPr>
                        <a:xfrm>
                          <a:off x="4521200" y="190500"/>
                          <a:ext cx="1905000" cy="541020"/>
                        </a:xfrm>
                        <a:prstGeom prst="rect">
                          <a:avLst/>
                        </a:prstGeom>
                      </pic:spPr>
                    </pic:pic>
                  </wpg:wgp>
                </a:graphicData>
              </a:graphic>
            </wp:anchor>
          </w:drawing>
        </mc:Choice>
        <mc:Fallback>
          <w:pict>
            <v:group w14:anchorId="3F4BF071" id="Gruppo 3" o:spid="_x0000_s1026" style="position:absolute;margin-left:-8.5pt;margin-top:-26.55pt;width:506pt;height:67.1pt;z-index:251664384" coordsize="64262,85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A picture containing text&#10;&#10;Description automatically generated" style="position:absolute;width:15494;height:85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">
                <v:imagedata r:id="rId3" o:title="A picture containing text&#10;&#10;Description automatically generated"/>
              </v:shape>
              <v:shape id="Picture 9" o:spid="_x0000_s1028" type="#_x0000_t75" style="position:absolute;left:45212;top:1905;width:19050;height:54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">
                <v:imagedata r:id="rId4" o:title=""/>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B1CC56AA"/>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singleLevel"/>
    <w:tmpl w:val="0000001C"/>
    <w:lvl w:ilvl="0">
      <w:start w:val="1"/>
      <w:numFmt w:val="decimal"/>
      <w:lvlText w:val="%1."/>
      <w:lvlJc w:val="left"/>
      <w:pPr>
        <w:ind w:left="1211" w:hanging="360"/>
      </w:pPr>
      <w:rPr>
        <w:rFonts w:eastAsia="MS Mincho" w:cs="Calibri"/>
        <w:sz w:val="22"/>
        <w:szCs w:val="22"/>
        <w:lang w:val="it-IT"/>
      </w:rPr>
    </w:lvl>
  </w:abstractNum>
  <w:abstractNum w:abstractNumId="3" w15:restartNumberingAfterBreak="0">
    <w:nsid w:val="00000009"/>
    <w:multiLevelType w:val="singleLevel"/>
    <w:tmpl w:val="00000009"/>
    <w:name w:val="WW8Num8"/>
    <w:lvl w:ilvl="0">
      <w:start w:val="1"/>
      <w:numFmt w:val="decimal"/>
      <w:lvlText w:val="%1."/>
      <w:lvlJc w:val="left"/>
      <w:pPr>
        <w:tabs>
          <w:tab w:val="num" w:pos="0"/>
        </w:tabs>
        <w:ind w:left="360" w:hanging="360"/>
      </w:pPr>
      <w:rPr>
        <w:rFonts w:eastAsia="MS Mincho" w:cs="Calibri" w:hint="default"/>
        <w:sz w:val="22"/>
        <w:szCs w:val="22"/>
      </w:rPr>
    </w:lvl>
  </w:abstractNum>
  <w:abstractNum w:abstractNumId="4" w15:restartNumberingAfterBreak="0">
    <w:nsid w:val="0000000A"/>
    <w:multiLevelType w:val="singleLevel"/>
    <w:tmpl w:val="0000000A"/>
    <w:name w:val="WW8Num9"/>
    <w:lvl w:ilvl="0">
      <w:start w:val="1"/>
      <w:numFmt w:val="decimal"/>
      <w:lvlText w:val="%1."/>
      <w:lvlJc w:val="left"/>
      <w:pPr>
        <w:tabs>
          <w:tab w:val="num" w:pos="0"/>
        </w:tabs>
        <w:ind w:left="360" w:hanging="360"/>
      </w:pPr>
      <w:rPr>
        <w:rFonts w:hint="default"/>
        <w:sz w:val="22"/>
        <w:szCs w:val="22"/>
      </w:rPr>
    </w:lvl>
  </w:abstractNum>
  <w:abstractNum w:abstractNumId="5" w15:restartNumberingAfterBreak="0">
    <w:nsid w:val="00000015"/>
    <w:multiLevelType w:val="singleLevel"/>
    <w:tmpl w:val="28DA96E2"/>
    <w:name w:val="WW8Num21"/>
    <w:lvl w:ilvl="0">
      <w:start w:val="1"/>
      <w:numFmt w:val="decimal"/>
      <w:lvlText w:val="%1."/>
      <w:lvlJc w:val="left"/>
      <w:pPr>
        <w:tabs>
          <w:tab w:val="num" w:pos="0"/>
        </w:tabs>
        <w:ind w:left="3053" w:hanging="360"/>
      </w:pPr>
      <w:rPr>
        <w:sz w:val="24"/>
        <w:szCs w:val="24"/>
        <w:lang w:val="it-IT"/>
      </w:rPr>
    </w:lvl>
  </w:abstractNum>
  <w:abstractNum w:abstractNumId="6" w15:restartNumberingAfterBreak="0">
    <w:nsid w:val="00000016"/>
    <w:multiLevelType w:val="singleLevel"/>
    <w:tmpl w:val="00000016"/>
    <w:name w:val="WW8Num22"/>
    <w:lvl w:ilvl="0">
      <w:start w:val="1"/>
      <w:numFmt w:val="decimal"/>
      <w:lvlText w:val="%1."/>
      <w:lvlJc w:val="left"/>
      <w:pPr>
        <w:tabs>
          <w:tab w:val="num" w:pos="0"/>
        </w:tabs>
        <w:ind w:left="360" w:hanging="360"/>
      </w:pPr>
      <w:rPr>
        <w:rFonts w:eastAsia="MS Mincho" w:cs="Calibri" w:hint="default"/>
        <w:sz w:val="22"/>
        <w:szCs w:val="22"/>
      </w:rPr>
    </w:lvl>
  </w:abstractNum>
  <w:abstractNum w:abstractNumId="7" w15:restartNumberingAfterBreak="0">
    <w:nsid w:val="00000017"/>
    <w:multiLevelType w:val="singleLevel"/>
    <w:tmpl w:val="00000017"/>
    <w:name w:val="WW8Num23"/>
    <w:lvl w:ilvl="0">
      <w:start w:val="1"/>
      <w:numFmt w:val="lowerRoman"/>
      <w:lvlText w:val="%1."/>
      <w:lvlJc w:val="right"/>
      <w:pPr>
        <w:tabs>
          <w:tab w:val="num" w:pos="0"/>
        </w:tabs>
        <w:ind w:left="1211" w:hanging="360"/>
      </w:pPr>
      <w:rPr>
        <w:rFonts w:eastAsia="MS Mincho"/>
        <w:sz w:val="22"/>
        <w:szCs w:val="22"/>
        <w:lang w:val="it-IT"/>
      </w:r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360" w:hanging="360"/>
      </w:pPr>
      <w:rPr>
        <w:rFonts w:eastAsia="MS Mincho" w:cs="Calibri"/>
        <w:sz w:val="22"/>
        <w:szCs w:val="22"/>
        <w:lang w:val="it-IT"/>
      </w:rPr>
    </w:lvl>
  </w:abstractNum>
  <w:abstractNum w:abstractNumId="9" w15:restartNumberingAfterBreak="0">
    <w:nsid w:val="0000001C"/>
    <w:multiLevelType w:val="singleLevel"/>
    <w:tmpl w:val="0000001C"/>
    <w:name w:val="WW8Num28"/>
    <w:lvl w:ilvl="0">
      <w:start w:val="1"/>
      <w:numFmt w:val="decimal"/>
      <w:lvlText w:val="%1."/>
      <w:lvlJc w:val="left"/>
      <w:pPr>
        <w:tabs>
          <w:tab w:val="num" w:pos="0"/>
        </w:tabs>
        <w:ind w:left="360" w:hanging="360"/>
      </w:pPr>
      <w:rPr>
        <w:rFonts w:eastAsia="MS Mincho" w:cs="Calibri"/>
        <w:sz w:val="22"/>
        <w:szCs w:val="22"/>
      </w:rPr>
    </w:lvl>
  </w:abstractNum>
  <w:abstractNum w:abstractNumId="10" w15:restartNumberingAfterBreak="0">
    <w:nsid w:val="00000020"/>
    <w:multiLevelType w:val="singleLevel"/>
    <w:tmpl w:val="00000020"/>
    <w:name w:val="WW8Num33"/>
    <w:lvl w:ilvl="0">
      <w:start w:val="1"/>
      <w:numFmt w:val="lowerLetter"/>
      <w:lvlText w:val="%1)"/>
      <w:lvlJc w:val="left"/>
      <w:pPr>
        <w:tabs>
          <w:tab w:val="num" w:pos="0"/>
        </w:tabs>
        <w:ind w:left="723" w:hanging="360"/>
      </w:pPr>
      <w:rPr>
        <w:rFonts w:eastAsia="MS Mincho"/>
        <w:sz w:val="22"/>
        <w:szCs w:val="22"/>
        <w:lang w:val="it-IT"/>
      </w:rPr>
    </w:lvl>
  </w:abstractNum>
  <w:abstractNum w:abstractNumId="11" w15:restartNumberingAfterBreak="0">
    <w:nsid w:val="00000022"/>
    <w:multiLevelType w:val="singleLevel"/>
    <w:tmpl w:val="FFFFFFFF"/>
    <w:lvl w:ilvl="0">
      <w:start w:val="1"/>
      <w:numFmt w:val="lowerLetter"/>
      <w:lvlText w:val="%1)"/>
      <w:lvlJc w:val="left"/>
      <w:pPr>
        <w:ind w:left="720" w:hanging="360"/>
      </w:pPr>
      <w:rPr>
        <w:rFonts w:ascii="Calibri" w:hAnsi="Calibri"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0000025"/>
    <w:multiLevelType w:val="singleLevel"/>
    <w:tmpl w:val="00000025"/>
    <w:name w:val="WW8Num38"/>
    <w:lvl w:ilvl="0">
      <w:start w:val="1"/>
      <w:numFmt w:val="lowerRoman"/>
      <w:lvlText w:val="%1."/>
      <w:lvlJc w:val="right"/>
      <w:pPr>
        <w:tabs>
          <w:tab w:val="num" w:pos="0"/>
        </w:tabs>
        <w:ind w:left="1211" w:hanging="360"/>
      </w:pPr>
      <w:rPr>
        <w:rFonts w:eastAsia="MS Mincho"/>
        <w:sz w:val="22"/>
        <w:szCs w:val="22"/>
        <w:lang w:val="it-IT"/>
      </w:rPr>
    </w:lvl>
  </w:abstractNum>
  <w:abstractNum w:abstractNumId="13" w15:restartNumberingAfterBreak="0">
    <w:nsid w:val="00000030"/>
    <w:multiLevelType w:val="singleLevel"/>
    <w:tmpl w:val="00000030"/>
    <w:name w:val="WW8Num52"/>
    <w:lvl w:ilvl="0">
      <w:start w:val="1"/>
      <w:numFmt w:val="lowerLetter"/>
      <w:lvlText w:val="%1)"/>
      <w:lvlJc w:val="left"/>
      <w:pPr>
        <w:tabs>
          <w:tab w:val="num" w:pos="0"/>
        </w:tabs>
        <w:ind w:left="720" w:hanging="360"/>
      </w:pPr>
      <w:rPr>
        <w:rFonts w:eastAsia="MS Mincho"/>
        <w:sz w:val="22"/>
        <w:szCs w:val="22"/>
        <w:lang w:val="it-IT"/>
      </w:rPr>
    </w:lvl>
  </w:abstractNum>
  <w:abstractNum w:abstractNumId="14" w15:restartNumberingAfterBreak="0">
    <w:nsid w:val="00000031"/>
    <w:multiLevelType w:val="singleLevel"/>
    <w:tmpl w:val="00000031"/>
    <w:name w:val="WW8Num53"/>
    <w:lvl w:ilvl="0">
      <w:start w:val="1"/>
      <w:numFmt w:val="decimal"/>
      <w:lvlText w:val="%1."/>
      <w:lvlJc w:val="left"/>
      <w:pPr>
        <w:tabs>
          <w:tab w:val="num" w:pos="0"/>
        </w:tabs>
        <w:ind w:left="360" w:hanging="360"/>
      </w:pPr>
      <w:rPr>
        <w:rFonts w:eastAsia="MS Mincho" w:cs="Calibri" w:hint="default"/>
        <w:sz w:val="22"/>
        <w:szCs w:val="22"/>
      </w:rPr>
    </w:lvl>
  </w:abstractNum>
  <w:abstractNum w:abstractNumId="15" w15:restartNumberingAfterBreak="0">
    <w:nsid w:val="00000034"/>
    <w:multiLevelType w:val="singleLevel"/>
    <w:tmpl w:val="00000034"/>
    <w:name w:val="WW8Num56"/>
    <w:lvl w:ilvl="0">
      <w:start w:val="1"/>
      <w:numFmt w:val="lowerLetter"/>
      <w:lvlText w:val="%1)"/>
      <w:lvlJc w:val="left"/>
      <w:pPr>
        <w:tabs>
          <w:tab w:val="num" w:pos="0"/>
        </w:tabs>
        <w:ind w:left="723" w:hanging="360"/>
      </w:pPr>
      <w:rPr>
        <w:rFonts w:eastAsia="MS Mincho"/>
        <w:sz w:val="22"/>
        <w:szCs w:val="22"/>
      </w:rPr>
    </w:lvl>
  </w:abstractNum>
  <w:abstractNum w:abstractNumId="16" w15:restartNumberingAfterBreak="0">
    <w:nsid w:val="00000037"/>
    <w:multiLevelType w:val="singleLevel"/>
    <w:tmpl w:val="00000037"/>
    <w:name w:val="WW8Num59"/>
    <w:lvl w:ilvl="0">
      <w:start w:val="1"/>
      <w:numFmt w:val="lowerLetter"/>
      <w:lvlText w:val="%1."/>
      <w:lvlJc w:val="left"/>
      <w:pPr>
        <w:tabs>
          <w:tab w:val="num" w:pos="0"/>
        </w:tabs>
        <w:ind w:left="720" w:hanging="360"/>
      </w:pPr>
      <w:rPr>
        <w:sz w:val="22"/>
        <w:szCs w:val="22"/>
      </w:rPr>
    </w:lvl>
  </w:abstractNum>
  <w:abstractNum w:abstractNumId="17" w15:restartNumberingAfterBreak="0">
    <w:nsid w:val="0000003C"/>
    <w:multiLevelType w:val="singleLevel"/>
    <w:tmpl w:val="0000003C"/>
    <w:name w:val="WW8Num65"/>
    <w:lvl w:ilvl="0">
      <w:start w:val="1"/>
      <w:numFmt w:val="lowerLetter"/>
      <w:lvlText w:val="%1."/>
      <w:lvlJc w:val="left"/>
      <w:pPr>
        <w:tabs>
          <w:tab w:val="num" w:pos="0"/>
        </w:tabs>
        <w:ind w:left="786" w:hanging="360"/>
      </w:pPr>
      <w:rPr>
        <w:rFonts w:hint="default"/>
        <w:sz w:val="22"/>
        <w:szCs w:val="22"/>
      </w:rPr>
    </w:lvl>
  </w:abstractNum>
  <w:abstractNum w:abstractNumId="18" w15:restartNumberingAfterBreak="0">
    <w:nsid w:val="00000044"/>
    <w:multiLevelType w:val="multilevel"/>
    <w:tmpl w:val="8976D6E4"/>
    <w:name w:val="WW8Num74"/>
    <w:lvl w:ilvl="0">
      <w:start w:val="1"/>
      <w:numFmt w:val="decimal"/>
      <w:lvlText w:val="%1."/>
      <w:lvlJc w:val="left"/>
      <w:pPr>
        <w:tabs>
          <w:tab w:val="num" w:pos="0"/>
        </w:tabs>
        <w:ind w:left="360" w:hanging="360"/>
      </w:pPr>
      <w:rPr>
        <w:rFonts w:eastAsia="MS Mincho" w:cs="Calibri" w:hint="default"/>
        <w:sz w:val="24"/>
        <w:szCs w:val="24"/>
      </w:rPr>
    </w:lvl>
    <w:lvl w:ilvl="1">
      <w:start w:val="3"/>
      <w:numFmt w:val="decimal"/>
      <w:lvlText w:val="%1.%2"/>
      <w:lvlJc w:val="left"/>
      <w:pPr>
        <w:tabs>
          <w:tab w:val="num" w:pos="0"/>
        </w:tabs>
        <w:ind w:left="700" w:hanging="700"/>
      </w:pPr>
      <w:rPr>
        <w:rFonts w:eastAsia="MS Mincho" w:cs="Calibri" w:hint="default"/>
        <w:sz w:val="22"/>
        <w:szCs w:val="22"/>
      </w:rPr>
    </w:lvl>
    <w:lvl w:ilvl="2">
      <w:start w:val="1"/>
      <w:numFmt w:val="decimal"/>
      <w:lvlText w:val="%1.%2.%3"/>
      <w:lvlJc w:val="left"/>
      <w:pPr>
        <w:tabs>
          <w:tab w:val="num" w:pos="0"/>
        </w:tabs>
        <w:ind w:left="720" w:hanging="720"/>
      </w:pPr>
      <w:rPr>
        <w:rFonts w:eastAsia="MS Mincho" w:cs="Calibri" w:hint="default"/>
        <w:sz w:val="22"/>
        <w:szCs w:val="22"/>
      </w:rPr>
    </w:lvl>
    <w:lvl w:ilvl="3">
      <w:start w:val="1"/>
      <w:numFmt w:val="decimal"/>
      <w:lvlText w:val="%1.%2.%3.%4"/>
      <w:lvlJc w:val="left"/>
      <w:pPr>
        <w:tabs>
          <w:tab w:val="num" w:pos="0"/>
        </w:tabs>
        <w:ind w:left="720" w:hanging="720"/>
      </w:pPr>
      <w:rPr>
        <w:rFonts w:eastAsia="MS Mincho" w:cs="Calibri" w:hint="default"/>
        <w:sz w:val="22"/>
        <w:szCs w:val="22"/>
      </w:rPr>
    </w:lvl>
    <w:lvl w:ilvl="4">
      <w:start w:val="1"/>
      <w:numFmt w:val="decimal"/>
      <w:lvlText w:val="%1.%2.%3.%4.%5"/>
      <w:lvlJc w:val="left"/>
      <w:pPr>
        <w:tabs>
          <w:tab w:val="num" w:pos="0"/>
        </w:tabs>
        <w:ind w:left="1080" w:hanging="1080"/>
      </w:pPr>
      <w:rPr>
        <w:rFonts w:eastAsia="MS Mincho" w:cs="Calibri" w:hint="default"/>
        <w:sz w:val="22"/>
        <w:szCs w:val="22"/>
      </w:rPr>
    </w:lvl>
    <w:lvl w:ilvl="5">
      <w:start w:val="1"/>
      <w:numFmt w:val="decimal"/>
      <w:lvlText w:val="%1.%2.%3.%4.%5.%6"/>
      <w:lvlJc w:val="left"/>
      <w:pPr>
        <w:tabs>
          <w:tab w:val="num" w:pos="0"/>
        </w:tabs>
        <w:ind w:left="1080" w:hanging="1080"/>
      </w:pPr>
      <w:rPr>
        <w:rFonts w:eastAsia="MS Mincho" w:cs="Calibri" w:hint="default"/>
        <w:sz w:val="22"/>
        <w:szCs w:val="22"/>
      </w:rPr>
    </w:lvl>
    <w:lvl w:ilvl="6">
      <w:start w:val="1"/>
      <w:numFmt w:val="decimal"/>
      <w:lvlText w:val="%1.%2.%3.%4.%5.%6.%7"/>
      <w:lvlJc w:val="left"/>
      <w:pPr>
        <w:tabs>
          <w:tab w:val="num" w:pos="0"/>
        </w:tabs>
        <w:ind w:left="1440" w:hanging="1440"/>
      </w:pPr>
      <w:rPr>
        <w:rFonts w:eastAsia="MS Mincho" w:cs="Calibri" w:hint="default"/>
        <w:sz w:val="22"/>
        <w:szCs w:val="22"/>
      </w:rPr>
    </w:lvl>
    <w:lvl w:ilvl="7">
      <w:start w:val="1"/>
      <w:numFmt w:val="decimal"/>
      <w:lvlText w:val="%1.%2.%3.%4.%5.%6.%7.%8"/>
      <w:lvlJc w:val="left"/>
      <w:pPr>
        <w:tabs>
          <w:tab w:val="num" w:pos="0"/>
        </w:tabs>
        <w:ind w:left="1440" w:hanging="1440"/>
      </w:pPr>
      <w:rPr>
        <w:rFonts w:eastAsia="MS Mincho" w:cs="Calibri" w:hint="default"/>
        <w:sz w:val="22"/>
        <w:szCs w:val="22"/>
      </w:rPr>
    </w:lvl>
    <w:lvl w:ilvl="8">
      <w:start w:val="1"/>
      <w:numFmt w:val="decimal"/>
      <w:lvlText w:val="%1.%2.%3.%4.%5.%6.%7.%8.%9"/>
      <w:lvlJc w:val="left"/>
      <w:pPr>
        <w:tabs>
          <w:tab w:val="num" w:pos="0"/>
        </w:tabs>
        <w:ind w:left="1800" w:hanging="1800"/>
      </w:pPr>
      <w:rPr>
        <w:rFonts w:eastAsia="MS Mincho" w:cs="Calibri" w:hint="default"/>
        <w:sz w:val="22"/>
        <w:szCs w:val="22"/>
      </w:rPr>
    </w:lvl>
  </w:abstractNum>
  <w:abstractNum w:abstractNumId="19" w15:restartNumberingAfterBreak="0">
    <w:nsid w:val="00000049"/>
    <w:multiLevelType w:val="multilevel"/>
    <w:tmpl w:val="00000049"/>
    <w:name w:val="WW8Num79"/>
    <w:lvl w:ilvl="0">
      <w:start w:val="1"/>
      <w:numFmt w:val="lowerRoman"/>
      <w:lvlText w:val="%1)"/>
      <w:lvlJc w:val="left"/>
      <w:pPr>
        <w:tabs>
          <w:tab w:val="num" w:pos="0"/>
        </w:tabs>
        <w:ind w:left="857" w:hanging="360"/>
      </w:pPr>
      <w:rPr>
        <w:rFonts w:ascii="Calibri" w:hAnsi="Calibri" w:cs="Calibri" w:hint="default"/>
        <w:b w:val="0"/>
        <w:i w:val="0"/>
        <w:caps w:val="0"/>
        <w:smallCaps w:val="0"/>
        <w:strike w:val="0"/>
        <w:dstrike w:val="0"/>
        <w:vanish w:val="0"/>
        <w:color w:val="auto"/>
        <w:position w:val="0"/>
        <w:sz w:val="24"/>
        <w:vertAlign w:val="baseline"/>
      </w:rPr>
    </w:lvl>
    <w:lvl w:ilvl="1">
      <w:start w:val="1"/>
      <w:numFmt w:val="lowerLetter"/>
      <w:lvlText w:val="%2."/>
      <w:lvlJc w:val="left"/>
      <w:pPr>
        <w:tabs>
          <w:tab w:val="num" w:pos="0"/>
        </w:tabs>
        <w:ind w:left="1439" w:hanging="360"/>
      </w:pPr>
    </w:lvl>
    <w:lvl w:ilvl="2">
      <w:start w:val="1"/>
      <w:numFmt w:val="bullet"/>
      <w:lvlText w:val=""/>
      <w:lvlJc w:val="left"/>
      <w:pPr>
        <w:tabs>
          <w:tab w:val="num" w:pos="0"/>
        </w:tabs>
        <w:ind w:left="723" w:hanging="360"/>
      </w:pPr>
      <w:rPr>
        <w:rFonts w:ascii="Symbol" w:hAnsi="Symbol" w:cs="Symbol" w:hint="default"/>
      </w:rPr>
    </w:lvl>
    <w:lvl w:ilvl="3">
      <w:start w:val="5"/>
      <w:numFmt w:val="bullet"/>
      <w:lvlText w:val="-"/>
      <w:lvlJc w:val="left"/>
      <w:pPr>
        <w:tabs>
          <w:tab w:val="num" w:pos="0"/>
        </w:tabs>
        <w:ind w:left="2879" w:hanging="360"/>
      </w:pPr>
      <w:rPr>
        <w:rFonts w:ascii="Calibri" w:hAnsi="Calibri" w:cs="Times New Roman" w:hint="default"/>
        <w:sz w:val="22"/>
        <w:szCs w:val="22"/>
      </w:rPr>
    </w:lvl>
    <w:lvl w:ilvl="4">
      <w:start w:val="1"/>
      <w:numFmt w:val="lowerLetter"/>
      <w:lvlText w:val="%5."/>
      <w:lvlJc w:val="left"/>
      <w:pPr>
        <w:tabs>
          <w:tab w:val="num" w:pos="0"/>
        </w:tabs>
        <w:ind w:left="3599" w:hanging="360"/>
      </w:pPr>
    </w:lvl>
    <w:lvl w:ilvl="5">
      <w:start w:val="1"/>
      <w:numFmt w:val="lowerRoman"/>
      <w:lvlText w:val="%6."/>
      <w:lvlJc w:val="right"/>
      <w:pPr>
        <w:tabs>
          <w:tab w:val="num" w:pos="0"/>
        </w:tabs>
        <w:ind w:left="4319" w:hanging="180"/>
      </w:pPr>
    </w:lvl>
    <w:lvl w:ilvl="6">
      <w:start w:val="1"/>
      <w:numFmt w:val="decimal"/>
      <w:lvlText w:val="%7."/>
      <w:lvlJc w:val="left"/>
      <w:pPr>
        <w:tabs>
          <w:tab w:val="num" w:pos="0"/>
        </w:tabs>
        <w:ind w:left="5039" w:hanging="360"/>
      </w:pPr>
    </w:lvl>
    <w:lvl w:ilvl="7">
      <w:start w:val="1"/>
      <w:numFmt w:val="lowerLetter"/>
      <w:lvlText w:val="%8."/>
      <w:lvlJc w:val="left"/>
      <w:pPr>
        <w:tabs>
          <w:tab w:val="num" w:pos="0"/>
        </w:tabs>
        <w:ind w:left="5759" w:hanging="360"/>
      </w:pPr>
    </w:lvl>
    <w:lvl w:ilvl="8">
      <w:start w:val="1"/>
      <w:numFmt w:val="lowerRoman"/>
      <w:lvlText w:val="%9."/>
      <w:lvlJc w:val="right"/>
      <w:pPr>
        <w:tabs>
          <w:tab w:val="num" w:pos="0"/>
        </w:tabs>
        <w:ind w:left="6479" w:hanging="180"/>
      </w:pPr>
    </w:lvl>
  </w:abstractNum>
  <w:abstractNum w:abstractNumId="20" w15:restartNumberingAfterBreak="0">
    <w:nsid w:val="00000050"/>
    <w:multiLevelType w:val="multilevel"/>
    <w:tmpl w:val="00000050"/>
    <w:name w:val="WW8Num87"/>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2105" w:hanging="360"/>
      </w:pPr>
    </w:lvl>
    <w:lvl w:ilvl="2">
      <w:start w:val="1"/>
      <w:numFmt w:val="lowerLetter"/>
      <w:lvlText w:val="%3)"/>
      <w:lvlJc w:val="left"/>
      <w:pPr>
        <w:tabs>
          <w:tab w:val="num" w:pos="0"/>
        </w:tabs>
        <w:ind w:left="1205" w:hanging="360"/>
      </w:pPr>
      <w:rPr>
        <w:rFonts w:hint="default"/>
      </w:rPr>
    </w:lvl>
    <w:lvl w:ilvl="3">
      <w:start w:val="1"/>
      <w:numFmt w:val="decimal"/>
      <w:lvlText w:val="%4."/>
      <w:lvlJc w:val="left"/>
      <w:pPr>
        <w:tabs>
          <w:tab w:val="num" w:pos="0"/>
        </w:tabs>
        <w:ind w:left="665" w:hanging="360"/>
      </w:pPr>
    </w:lvl>
    <w:lvl w:ilvl="4">
      <w:start w:val="1"/>
      <w:numFmt w:val="lowerLetter"/>
      <w:lvlText w:val="%5."/>
      <w:lvlJc w:val="left"/>
      <w:pPr>
        <w:tabs>
          <w:tab w:val="num" w:pos="0"/>
        </w:tabs>
        <w:ind w:left="55" w:hanging="360"/>
      </w:pPr>
    </w:lvl>
    <w:lvl w:ilvl="5">
      <w:start w:val="1"/>
      <w:numFmt w:val="lowerLetter"/>
      <w:lvlText w:val="%6)"/>
      <w:lvlJc w:val="left"/>
      <w:pPr>
        <w:tabs>
          <w:tab w:val="num" w:pos="0"/>
        </w:tabs>
        <w:ind w:left="720" w:hanging="360"/>
      </w:pPr>
      <w:rPr>
        <w:rFonts w:eastAsia="MS Mincho" w:cs="Calibri"/>
        <w:sz w:val="22"/>
        <w:szCs w:val="22"/>
      </w:rPr>
    </w:lvl>
    <w:lvl w:ilvl="6">
      <w:start w:val="1"/>
      <w:numFmt w:val="decimal"/>
      <w:lvlText w:val="%7."/>
      <w:lvlJc w:val="left"/>
      <w:pPr>
        <w:tabs>
          <w:tab w:val="num" w:pos="0"/>
        </w:tabs>
        <w:ind w:left="1495" w:hanging="360"/>
      </w:pPr>
    </w:lvl>
    <w:lvl w:ilvl="7">
      <w:start w:val="1"/>
      <w:numFmt w:val="lowerLetter"/>
      <w:lvlText w:val="%8."/>
      <w:lvlJc w:val="left"/>
      <w:pPr>
        <w:tabs>
          <w:tab w:val="num" w:pos="0"/>
        </w:tabs>
        <w:ind w:left="2215" w:hanging="360"/>
      </w:pPr>
    </w:lvl>
    <w:lvl w:ilvl="8">
      <w:start w:val="1"/>
      <w:numFmt w:val="lowerRoman"/>
      <w:lvlText w:val="%9."/>
      <w:lvlJc w:val="right"/>
      <w:pPr>
        <w:tabs>
          <w:tab w:val="num" w:pos="0"/>
        </w:tabs>
        <w:ind w:left="2935" w:hanging="180"/>
      </w:pPr>
    </w:lvl>
  </w:abstractNum>
  <w:abstractNum w:abstractNumId="21" w15:restartNumberingAfterBreak="0">
    <w:nsid w:val="01530C06"/>
    <w:multiLevelType w:val="multilevel"/>
    <w:tmpl w:val="2A627F54"/>
    <w:lvl w:ilvl="0">
      <w:start w:val="1"/>
      <w:numFmt w:val="decimal"/>
      <w:lvlText w:val="%1."/>
      <w:lvlJc w:val="left"/>
      <w:pPr>
        <w:tabs>
          <w:tab w:val="num" w:pos="0"/>
        </w:tabs>
        <w:ind w:left="360" w:hanging="360"/>
      </w:pPr>
      <w:rPr>
        <w:rFonts w:eastAsia="MS Mincho" w:hint="default"/>
        <w:sz w:val="24"/>
        <w:szCs w:val="24"/>
      </w:r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02582B2A"/>
    <w:multiLevelType w:val="hybridMultilevel"/>
    <w:tmpl w:val="6E7039AE"/>
    <w:name w:val="WW8Num322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15:restartNumberingAfterBreak="0">
    <w:nsid w:val="031903FD"/>
    <w:multiLevelType w:val="multilevel"/>
    <w:tmpl w:val="D7BC0A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03EA4FC0"/>
    <w:multiLevelType w:val="multilevel"/>
    <w:tmpl w:val="58AAC8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041E1B98"/>
    <w:multiLevelType w:val="multilevel"/>
    <w:tmpl w:val="B00EA8C6"/>
    <w:lvl w:ilvl="0">
      <w:start w:val="4"/>
      <w:numFmt w:val="decimal"/>
      <w:lvlText w:val="%1."/>
      <w:lvlJc w:val="left"/>
      <w:pPr>
        <w:ind w:left="685" w:hanging="567"/>
      </w:pPr>
      <w:rPr>
        <w:rFonts w:ascii="Calibri" w:eastAsia="Calibri" w:hAnsi="Calibri" w:cs="Calibri"/>
        <w:b/>
        <w:color w:val="1F487C"/>
        <w:sz w:val="22"/>
        <w:szCs w:val="22"/>
      </w:rPr>
    </w:lvl>
    <w:lvl w:ilvl="1">
      <w:start w:val="1"/>
      <w:numFmt w:val="decimal"/>
      <w:lvlText w:val="%1.%2"/>
      <w:lvlJc w:val="left"/>
      <w:pPr>
        <w:ind w:left="685" w:hanging="567"/>
      </w:pPr>
      <w:rPr>
        <w:b/>
      </w:rPr>
    </w:lvl>
    <w:lvl w:ilvl="2">
      <w:start w:val="1"/>
      <w:numFmt w:val="decimal"/>
      <w:lvlText w:val="%3."/>
      <w:lvlJc w:val="left"/>
      <w:pPr>
        <w:ind w:left="685" w:hanging="425"/>
      </w:pPr>
      <w:rPr>
        <w:sz w:val="24"/>
        <w:szCs w:val="24"/>
      </w:rPr>
    </w:lvl>
    <w:lvl w:ilvl="3">
      <w:start w:val="1"/>
      <w:numFmt w:val="lowerLetter"/>
      <w:lvlText w:val="%4)"/>
      <w:lvlJc w:val="left"/>
      <w:pPr>
        <w:ind w:left="1350" w:hanging="360"/>
      </w:pPr>
    </w:lvl>
    <w:lvl w:ilvl="4">
      <w:numFmt w:val="bullet"/>
      <w:lvlText w:val="●"/>
      <w:lvlJc w:val="left"/>
      <w:pPr>
        <w:ind w:left="1198" w:hanging="360"/>
      </w:pPr>
      <w:rPr>
        <w:rFonts w:ascii="Noto Sans Symbols" w:eastAsia="Noto Sans Symbols" w:hAnsi="Noto Sans Symbols" w:cs="Noto Sans Symbols"/>
        <w:color w:val="000009"/>
        <w:sz w:val="22"/>
        <w:szCs w:val="22"/>
      </w:rPr>
    </w:lvl>
    <w:lvl w:ilvl="5">
      <w:numFmt w:val="bullet"/>
      <w:lvlText w:val="•"/>
      <w:lvlJc w:val="left"/>
      <w:pPr>
        <w:ind w:left="1360" w:hanging="360"/>
      </w:pPr>
    </w:lvl>
    <w:lvl w:ilvl="6">
      <w:numFmt w:val="bullet"/>
      <w:lvlText w:val="•"/>
      <w:lvlJc w:val="left"/>
      <w:pPr>
        <w:ind w:left="1540" w:hanging="360"/>
      </w:pPr>
    </w:lvl>
    <w:lvl w:ilvl="7">
      <w:numFmt w:val="bullet"/>
      <w:lvlText w:val="•"/>
      <w:lvlJc w:val="left"/>
      <w:pPr>
        <w:ind w:left="3591" w:hanging="360"/>
      </w:pPr>
    </w:lvl>
    <w:lvl w:ilvl="8">
      <w:numFmt w:val="bullet"/>
      <w:lvlText w:val="•"/>
      <w:lvlJc w:val="left"/>
      <w:pPr>
        <w:ind w:left="5643" w:hanging="360"/>
      </w:pPr>
    </w:lvl>
  </w:abstractNum>
  <w:abstractNum w:abstractNumId="26" w15:restartNumberingAfterBreak="0">
    <w:nsid w:val="04210592"/>
    <w:multiLevelType w:val="hybridMultilevel"/>
    <w:tmpl w:val="D388981E"/>
    <w:lvl w:ilvl="0" w:tplc="FFCAA6D6">
      <w:start w:val="1"/>
      <w:numFmt w:val="decimal"/>
      <w:lvlText w:val="%1."/>
      <w:lvlJc w:val="left"/>
      <w:pPr>
        <w:ind w:left="450" w:hanging="360"/>
      </w:pPr>
      <w:rPr>
        <w:rFonts w:ascii="Calibri" w:hAnsi="Calibri" w:hint="default"/>
        <w:b w:val="0"/>
        <w:i w:val="0"/>
        <w:caps w:val="0"/>
        <w:strike w:val="0"/>
        <w:dstrike w:val="0"/>
        <w:vanish w:val="0"/>
        <w:color w:val="auto"/>
        <w:spacing w:val="0"/>
        <w:w w:val="10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15:restartNumberingAfterBreak="0">
    <w:nsid w:val="053E433E"/>
    <w:multiLevelType w:val="hybridMultilevel"/>
    <w:tmpl w:val="CE0A0C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7EC15EA"/>
    <w:multiLevelType w:val="hybridMultilevel"/>
    <w:tmpl w:val="A87E6862"/>
    <w:lvl w:ilvl="0" w:tplc="C54EE460">
      <w:start w:val="1"/>
      <w:numFmt w:val="lowerRoman"/>
      <w:lvlText w:val="%1."/>
      <w:lvlJc w:val="left"/>
      <w:pPr>
        <w:ind w:left="720" w:hanging="360"/>
      </w:pPr>
      <w:rPr>
        <w:rFonts w:ascii="Calibri" w:hAnsi="Calibri" w:hint="default"/>
        <w:b w:val="0"/>
        <w:i w:val="0"/>
        <w:caps w:val="0"/>
        <w:strike w:val="0"/>
        <w:dstrike w:val="0"/>
        <w:vanish w:val="0"/>
        <w:color w:val="auto"/>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0A1A3E29"/>
    <w:multiLevelType w:val="hybridMultilevel"/>
    <w:tmpl w:val="FF3A10C6"/>
    <w:lvl w:ilvl="0" w:tplc="1BC0D98A">
      <w:start w:val="1"/>
      <w:numFmt w:val="upperLetter"/>
      <w:lvlText w:val="%1."/>
      <w:lvlJc w:val="left"/>
      <w:pPr>
        <w:ind w:left="720" w:hanging="360"/>
      </w:pPr>
      <w:rPr>
        <w:rFonts w:ascii="Calibri" w:hAnsi="Calibri" w:hint="default"/>
        <w:b/>
        <w:i w:val="0"/>
        <w:caps w:val="0"/>
        <w:strike w:val="0"/>
        <w:dstrike w:val="0"/>
        <w:vanish w:val="0"/>
        <w:color w:val="365F91" w:themeColor="accent1" w:themeShade="BF"/>
        <w:spacing w:val="0"/>
        <w:w w:val="100"/>
        <w:position w:val="0"/>
        <w:sz w:val="22"/>
        <w:u w:color="FFFFFF" w:themeColor="background1"/>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0E417B65"/>
    <w:multiLevelType w:val="hybridMultilevel"/>
    <w:tmpl w:val="4872B7C6"/>
    <w:lvl w:ilvl="0" w:tplc="481E39AC">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EF62744"/>
    <w:multiLevelType w:val="hybridMultilevel"/>
    <w:tmpl w:val="2BE2F882"/>
    <w:lvl w:ilvl="0" w:tplc="40C679EA">
      <w:start w:val="1"/>
      <w:numFmt w:val="lowerLetter"/>
      <w:lvlText w:val="%1)"/>
      <w:lvlJc w:val="left"/>
      <w:pPr>
        <w:ind w:left="720" w:hanging="360"/>
      </w:pPr>
      <w:rPr>
        <w:rFonts w:ascii="Calibri" w:hAnsi="Calibri" w:cs="Calibri" w:hint="default"/>
        <w:b w:val="0"/>
        <w:bCs w:val="0"/>
        <w:i w:val="0"/>
        <w:iCs w:val="0"/>
        <w:caps w:val="0"/>
        <w:strike w:val="0"/>
        <w:dstrike w:val="0"/>
        <w:outline w:val="0"/>
        <w:shadow w:val="0"/>
        <w:emboss w:val="0"/>
        <w:imprint w:val="0"/>
        <w:vanish w:val="0"/>
        <w:color w:val="auto"/>
        <w:spacing w:val="0"/>
        <w:w w:val="100"/>
        <w:kern w:val="22"/>
        <w:position w:val="0"/>
        <w:sz w:val="22"/>
        <w:szCs w:val="16"/>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1076E60"/>
    <w:multiLevelType w:val="hybridMultilevel"/>
    <w:tmpl w:val="DF74E3D4"/>
    <w:lvl w:ilvl="0" w:tplc="9A8C78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119F2EDF"/>
    <w:multiLevelType w:val="multilevel"/>
    <w:tmpl w:val="0108F97A"/>
    <w:lvl w:ilvl="0">
      <w:start w:val="1"/>
      <w:numFmt w:val="lowerLetter"/>
      <w:lvlText w:val="%1)"/>
      <w:lvlJc w:val="left"/>
      <w:pPr>
        <w:ind w:left="360" w:hanging="360"/>
      </w:pPr>
      <w:rPr>
        <w:rFonts w:ascii="Calibri" w:hAnsi="Calibri" w:hint="default"/>
        <w:b w:val="0"/>
        <w:bCs w:val="0"/>
        <w:i w:val="0"/>
        <w:caps w:val="0"/>
        <w:strike w:val="0"/>
        <w:dstrike w:val="0"/>
        <w:vanish w:val="0"/>
        <w:sz w:val="24"/>
        <w:szCs w:val="24"/>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1537057B"/>
    <w:multiLevelType w:val="multilevel"/>
    <w:tmpl w:val="C778EB34"/>
    <w:lvl w:ilvl="0">
      <w:start w:val="1"/>
      <w:numFmt w:val="decimal"/>
      <w:lvlText w:val="%1."/>
      <w:lvlJc w:val="left"/>
      <w:pPr>
        <w:ind w:left="698" w:hanging="425"/>
      </w:pPr>
      <w:rPr>
        <w:rFonts w:ascii="Calibri" w:eastAsia="Calibri" w:hAnsi="Calibri" w:cs="Calibri"/>
        <w:b w:val="0"/>
        <w:i w:val="0"/>
        <w:smallCaps w:val="0"/>
        <w:strike w:val="0"/>
        <w:sz w:val="24"/>
        <w:szCs w:val="24"/>
        <w:vertAlign w:val="baseline"/>
      </w:rPr>
    </w:lvl>
    <w:lvl w:ilvl="1">
      <w:start w:val="1"/>
      <w:numFmt w:val="lowerLetter"/>
      <w:lvlText w:val="%2)"/>
      <w:lvlJc w:val="left"/>
      <w:pPr>
        <w:ind w:left="1200" w:hanging="360"/>
      </w:pPr>
      <w:rPr>
        <w:rFonts w:ascii="Calibri" w:eastAsia="Calibri" w:hAnsi="Calibri" w:cs="Calibri"/>
        <w:sz w:val="22"/>
        <w:szCs w:val="22"/>
      </w:rPr>
    </w:lvl>
    <w:lvl w:ilvl="2">
      <w:numFmt w:val="bullet"/>
      <w:lvlText w:val="•"/>
      <w:lvlJc w:val="left"/>
      <w:pPr>
        <w:ind w:left="2235" w:hanging="360"/>
      </w:pPr>
    </w:lvl>
    <w:lvl w:ilvl="3">
      <w:numFmt w:val="bullet"/>
      <w:lvlText w:val="•"/>
      <w:lvlJc w:val="left"/>
      <w:pPr>
        <w:ind w:left="3271" w:hanging="360"/>
      </w:pPr>
    </w:lvl>
    <w:lvl w:ilvl="4">
      <w:numFmt w:val="bullet"/>
      <w:lvlText w:val="•"/>
      <w:lvlJc w:val="left"/>
      <w:pPr>
        <w:ind w:left="4306" w:hanging="360"/>
      </w:pPr>
    </w:lvl>
    <w:lvl w:ilvl="5">
      <w:numFmt w:val="bullet"/>
      <w:lvlText w:val="•"/>
      <w:lvlJc w:val="left"/>
      <w:pPr>
        <w:ind w:left="5342" w:hanging="360"/>
      </w:pPr>
    </w:lvl>
    <w:lvl w:ilvl="6">
      <w:numFmt w:val="bullet"/>
      <w:lvlText w:val="•"/>
      <w:lvlJc w:val="left"/>
      <w:pPr>
        <w:ind w:left="6377" w:hanging="360"/>
      </w:pPr>
    </w:lvl>
    <w:lvl w:ilvl="7">
      <w:numFmt w:val="bullet"/>
      <w:lvlText w:val="•"/>
      <w:lvlJc w:val="left"/>
      <w:pPr>
        <w:ind w:left="7413" w:hanging="360"/>
      </w:pPr>
    </w:lvl>
    <w:lvl w:ilvl="8">
      <w:numFmt w:val="bullet"/>
      <w:lvlText w:val="•"/>
      <w:lvlJc w:val="left"/>
      <w:pPr>
        <w:ind w:left="8448" w:hanging="360"/>
      </w:pPr>
    </w:lvl>
  </w:abstractNum>
  <w:abstractNum w:abstractNumId="35" w15:restartNumberingAfterBreak="0">
    <w:nsid w:val="15D42CB9"/>
    <w:multiLevelType w:val="hybridMultilevel"/>
    <w:tmpl w:val="29C6F5CA"/>
    <w:lvl w:ilvl="0" w:tplc="8D0A5E1E">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72F25E6"/>
    <w:multiLevelType w:val="hybridMultilevel"/>
    <w:tmpl w:val="CAE8D382"/>
    <w:lvl w:ilvl="0" w:tplc="FFFFFFFF">
      <w:start w:val="1"/>
      <w:numFmt w:val="lowerRoman"/>
      <w:lvlText w:val="%1."/>
      <w:lvlJc w:val="right"/>
      <w:pPr>
        <w:ind w:left="720" w:hanging="360"/>
      </w:pPr>
      <w:rPr>
        <w:rFonts w:ascii="Calibri" w:hAnsi="Calibri" w:hint="default"/>
        <w:b w:val="0"/>
        <w:i w:val="0"/>
        <w:caps w:val="0"/>
        <w:strike w:val="0"/>
        <w:dstrike w:val="0"/>
        <w:vanish w:val="0"/>
        <w:spacing w:val="-1"/>
        <w:w w:val="99"/>
        <w:sz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17A956F6"/>
    <w:multiLevelType w:val="hybridMultilevel"/>
    <w:tmpl w:val="CAE8D382"/>
    <w:lvl w:ilvl="0" w:tplc="40D45CA4">
      <w:start w:val="1"/>
      <w:numFmt w:val="lowerRoman"/>
      <w:lvlText w:val="%1."/>
      <w:lvlJc w:val="right"/>
      <w:pPr>
        <w:ind w:left="720" w:hanging="360"/>
      </w:pPr>
      <w:rPr>
        <w:rFonts w:ascii="Calibri" w:hAnsi="Calibri" w:hint="default"/>
        <w:b w:val="0"/>
        <w:i w:val="0"/>
        <w:caps w:val="0"/>
        <w:strike w:val="0"/>
        <w:dstrike w:val="0"/>
        <w:vanish w:val="0"/>
        <w:spacing w:val="-1"/>
        <w:w w:val="99"/>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18B32EC8"/>
    <w:multiLevelType w:val="hybridMultilevel"/>
    <w:tmpl w:val="B47C96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199B09B1"/>
    <w:multiLevelType w:val="multilevel"/>
    <w:tmpl w:val="A7DACDA8"/>
    <w:lvl w:ilvl="0">
      <w:start w:val="1"/>
      <w:numFmt w:val="lowerLetter"/>
      <w:lvlText w:val="%1)"/>
      <w:lvlJc w:val="right"/>
      <w:pPr>
        <w:ind w:left="1068" w:hanging="360"/>
      </w:pPr>
      <w:rPr>
        <w:rFonts w:ascii="Calibri" w:hAnsi="Calibri" w:hint="default"/>
        <w:b w:val="0"/>
        <w:i w:val="0"/>
        <w:caps w:val="0"/>
        <w:smallCaps w:val="0"/>
        <w:strike w:val="0"/>
        <w:dstrike w:val="0"/>
        <w:vanish w:val="0"/>
        <w:spacing w:val="-1"/>
        <w:w w:val="99"/>
        <w:position w:val="0"/>
        <w:sz w:val="24"/>
        <w:szCs w:val="24"/>
        <w:vertAlign w:val="baseline"/>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0" w15:restartNumberingAfterBreak="0">
    <w:nsid w:val="1CCE4844"/>
    <w:multiLevelType w:val="multilevel"/>
    <w:tmpl w:val="D7BC0A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1D416FEC"/>
    <w:multiLevelType w:val="hybridMultilevel"/>
    <w:tmpl w:val="7A742C86"/>
    <w:lvl w:ilvl="0" w:tplc="FFFFFFFF">
      <w:start w:val="1"/>
      <w:numFmt w:val="decimal"/>
      <w:lvlText w:val="%1."/>
      <w:lvlJc w:val="left"/>
      <w:pPr>
        <w:ind w:left="720" w:hanging="360"/>
      </w:pPr>
    </w:lvl>
    <w:lvl w:ilvl="1" w:tplc="0410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1E1409D4"/>
    <w:multiLevelType w:val="hybridMultilevel"/>
    <w:tmpl w:val="8E0E2DB6"/>
    <w:lvl w:ilvl="0" w:tplc="6ED6A0AC">
      <w:start w:val="1"/>
      <w:numFmt w:val="lowerRoman"/>
      <w:lvlText w:val="%1."/>
      <w:lvlJc w:val="right"/>
      <w:pPr>
        <w:ind w:left="720" w:hanging="360"/>
      </w:pPr>
      <w:rPr>
        <w:rFonts w:ascii="Calibri" w:hAnsi="Calibri" w:hint="default"/>
        <w:b w:val="0"/>
        <w:i w:val="0"/>
        <w:caps w:val="0"/>
        <w:strike w:val="0"/>
        <w:dstrike w:val="0"/>
        <w:vanish w:val="0"/>
        <w:color w:val="365F91" w:themeColor="accent1" w:themeShade="BF"/>
        <w:spacing w:val="-1"/>
        <w:w w:val="99"/>
        <w:sz w:val="22"/>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1EF96ECD"/>
    <w:multiLevelType w:val="multilevel"/>
    <w:tmpl w:val="2C46EB3C"/>
    <w:lvl w:ilvl="0">
      <w:start w:val="1"/>
      <w:numFmt w:val="decimal"/>
      <w:lvlText w:val="%1."/>
      <w:lvlJc w:val="left"/>
      <w:pPr>
        <w:ind w:left="698" w:hanging="425"/>
      </w:pPr>
      <w:rPr>
        <w:rFonts w:ascii="Calibri" w:eastAsia="Calibri" w:hAnsi="Calibri" w:cs="Calibri"/>
        <w:b w:val="0"/>
        <w:i w:val="0"/>
        <w:smallCaps w:val="0"/>
        <w:strike w:val="0"/>
        <w:sz w:val="24"/>
        <w:szCs w:val="24"/>
        <w:vertAlign w:val="baseline"/>
      </w:rPr>
    </w:lvl>
    <w:lvl w:ilvl="1">
      <w:numFmt w:val="bullet"/>
      <w:lvlText w:val="-"/>
      <w:lvlJc w:val="left"/>
      <w:pPr>
        <w:ind w:left="1200" w:hanging="360"/>
      </w:pPr>
      <w:rPr>
        <w:rFonts w:ascii="Arial" w:eastAsia="Times New Roman" w:hAnsi="Arial" w:cs="Arial" w:hint="default"/>
      </w:rPr>
    </w:lvl>
    <w:lvl w:ilvl="2">
      <w:numFmt w:val="bullet"/>
      <w:lvlText w:val="•"/>
      <w:lvlJc w:val="left"/>
      <w:pPr>
        <w:ind w:left="2235" w:hanging="360"/>
      </w:pPr>
    </w:lvl>
    <w:lvl w:ilvl="3">
      <w:numFmt w:val="bullet"/>
      <w:lvlText w:val="•"/>
      <w:lvlJc w:val="left"/>
      <w:pPr>
        <w:ind w:left="3271" w:hanging="360"/>
      </w:pPr>
    </w:lvl>
    <w:lvl w:ilvl="4">
      <w:numFmt w:val="bullet"/>
      <w:lvlText w:val="•"/>
      <w:lvlJc w:val="left"/>
      <w:pPr>
        <w:ind w:left="4306" w:hanging="360"/>
      </w:pPr>
    </w:lvl>
    <w:lvl w:ilvl="5">
      <w:numFmt w:val="bullet"/>
      <w:lvlText w:val="•"/>
      <w:lvlJc w:val="left"/>
      <w:pPr>
        <w:ind w:left="5342" w:hanging="360"/>
      </w:pPr>
    </w:lvl>
    <w:lvl w:ilvl="6">
      <w:numFmt w:val="bullet"/>
      <w:lvlText w:val="•"/>
      <w:lvlJc w:val="left"/>
      <w:pPr>
        <w:ind w:left="6377" w:hanging="360"/>
      </w:pPr>
    </w:lvl>
    <w:lvl w:ilvl="7">
      <w:numFmt w:val="bullet"/>
      <w:lvlText w:val="•"/>
      <w:lvlJc w:val="left"/>
      <w:pPr>
        <w:ind w:left="7413" w:hanging="360"/>
      </w:pPr>
    </w:lvl>
    <w:lvl w:ilvl="8">
      <w:numFmt w:val="bullet"/>
      <w:lvlText w:val="•"/>
      <w:lvlJc w:val="left"/>
      <w:pPr>
        <w:ind w:left="8448" w:hanging="360"/>
      </w:pPr>
    </w:lvl>
  </w:abstractNum>
  <w:abstractNum w:abstractNumId="44" w15:restartNumberingAfterBreak="0">
    <w:nsid w:val="1F7C228B"/>
    <w:multiLevelType w:val="multilevel"/>
    <w:tmpl w:val="808CF948"/>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ind w:left="990" w:hanging="360"/>
      </w:pPr>
    </w:lvl>
    <w:lvl w:ilvl="2">
      <w:start w:val="1"/>
      <w:numFmt w:val="lowerRoman"/>
      <w:lvlText w:val="%3."/>
      <w:lvlJc w:val="right"/>
      <w:pPr>
        <w:ind w:left="1710" w:hanging="180"/>
      </w:pPr>
    </w:lvl>
    <w:lvl w:ilvl="3">
      <w:start w:val="1"/>
      <w:numFmt w:val="decimal"/>
      <w:lvlText w:val="%4."/>
      <w:lvlJc w:val="left"/>
      <w:pPr>
        <w:ind w:left="2430" w:hanging="360"/>
      </w:pPr>
    </w:lvl>
    <w:lvl w:ilvl="4">
      <w:start w:val="1"/>
      <w:numFmt w:val="lowerLetter"/>
      <w:lvlText w:val="%5."/>
      <w:lvlJc w:val="left"/>
      <w:pPr>
        <w:ind w:left="3150" w:hanging="360"/>
      </w:pPr>
    </w:lvl>
    <w:lvl w:ilvl="5">
      <w:start w:val="1"/>
      <w:numFmt w:val="lowerRoman"/>
      <w:lvlText w:val="%6."/>
      <w:lvlJc w:val="right"/>
      <w:pPr>
        <w:ind w:left="3870" w:hanging="180"/>
      </w:pPr>
    </w:lvl>
    <w:lvl w:ilvl="6">
      <w:start w:val="1"/>
      <w:numFmt w:val="decimal"/>
      <w:lvlText w:val="%7."/>
      <w:lvlJc w:val="lef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45" w15:restartNumberingAfterBreak="0">
    <w:nsid w:val="211258CF"/>
    <w:multiLevelType w:val="hybridMultilevel"/>
    <w:tmpl w:val="8034B674"/>
    <w:lvl w:ilvl="0" w:tplc="36303FFC">
      <w:start w:val="1"/>
      <w:numFmt w:val="lowerRoman"/>
      <w:lvlText w:val="%1."/>
      <w:lvlJc w:val="left"/>
      <w:pPr>
        <w:ind w:left="1537" w:hanging="286"/>
      </w:pPr>
      <w:rPr>
        <w:rFonts w:hint="default"/>
        <w:spacing w:val="-1"/>
        <w:w w:val="99"/>
        <w:lang w:val="it-IT"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24440F8"/>
    <w:multiLevelType w:val="hybridMultilevel"/>
    <w:tmpl w:val="3DA8AB74"/>
    <w:lvl w:ilvl="0" w:tplc="E9002406">
      <w:start w:val="1"/>
      <w:numFmt w:val="decimal"/>
      <w:lvlText w:val="%1."/>
      <w:lvlJc w:val="left"/>
      <w:pPr>
        <w:ind w:left="478" w:hanging="360"/>
        <w:jc w:val="right"/>
      </w:pPr>
      <w:rPr>
        <w:rFonts w:ascii="Calibri" w:hAnsi="Calibri" w:hint="default"/>
        <w:b w:val="0"/>
        <w:i w:val="0"/>
        <w:caps w:val="0"/>
        <w:strike w:val="0"/>
        <w:dstrike w:val="0"/>
        <w:vanish w:val="0"/>
        <w:w w:val="100"/>
        <w:sz w:val="22"/>
        <w:vertAlign w:val="baseline"/>
        <w:lang w:val="it-IT" w:eastAsia="en-US" w:bidi="ar-SA"/>
      </w:rPr>
    </w:lvl>
    <w:lvl w:ilvl="1" w:tplc="B60C786E">
      <w:start w:val="1"/>
      <w:numFmt w:val="lowerLetter"/>
      <w:lvlText w:val="%2)"/>
      <w:lvlJc w:val="left"/>
      <w:pPr>
        <w:ind w:left="1112" w:hanging="286"/>
      </w:pPr>
      <w:rPr>
        <w:rFonts w:ascii="Calibri" w:hAnsi="Calibri" w:hint="default"/>
        <w:b w:val="0"/>
        <w:i w:val="0"/>
        <w:caps w:val="0"/>
        <w:strike w:val="0"/>
        <w:dstrike w:val="0"/>
        <w:vanish w:val="0"/>
        <w:w w:val="99"/>
        <w:sz w:val="22"/>
        <w:vertAlign w:val="baseline"/>
        <w:lang w:val="it-IT" w:eastAsia="en-US" w:bidi="ar-SA"/>
      </w:rPr>
    </w:lvl>
    <w:lvl w:ilvl="2" w:tplc="36303FFC">
      <w:start w:val="1"/>
      <w:numFmt w:val="lowerRoman"/>
      <w:lvlText w:val="%3."/>
      <w:lvlJc w:val="left"/>
      <w:pPr>
        <w:ind w:left="1537" w:hanging="286"/>
      </w:pPr>
      <w:rPr>
        <w:rFonts w:hint="default"/>
        <w:spacing w:val="-1"/>
        <w:w w:val="99"/>
        <w:lang w:val="it-IT" w:eastAsia="en-US" w:bidi="ar-SA"/>
      </w:rPr>
    </w:lvl>
    <w:lvl w:ilvl="3" w:tplc="EFEA976A">
      <w:numFmt w:val="bullet"/>
      <w:lvlText w:val="•"/>
      <w:lvlJc w:val="left"/>
      <w:pPr>
        <w:ind w:left="1680" w:hanging="286"/>
      </w:pPr>
      <w:rPr>
        <w:rFonts w:hint="default"/>
        <w:lang w:val="it-IT" w:eastAsia="en-US" w:bidi="ar-SA"/>
      </w:rPr>
    </w:lvl>
    <w:lvl w:ilvl="4" w:tplc="52B42846">
      <w:numFmt w:val="bullet"/>
      <w:lvlText w:val="•"/>
      <w:lvlJc w:val="left"/>
      <w:pPr>
        <w:ind w:left="2832" w:hanging="286"/>
      </w:pPr>
      <w:rPr>
        <w:rFonts w:hint="default"/>
        <w:lang w:val="it-IT" w:eastAsia="en-US" w:bidi="ar-SA"/>
      </w:rPr>
    </w:lvl>
    <w:lvl w:ilvl="5" w:tplc="4E5CA666">
      <w:numFmt w:val="bullet"/>
      <w:lvlText w:val="•"/>
      <w:lvlJc w:val="left"/>
      <w:pPr>
        <w:ind w:left="3984" w:hanging="286"/>
      </w:pPr>
      <w:rPr>
        <w:rFonts w:hint="default"/>
        <w:lang w:val="it-IT" w:eastAsia="en-US" w:bidi="ar-SA"/>
      </w:rPr>
    </w:lvl>
    <w:lvl w:ilvl="6" w:tplc="3828B8EA">
      <w:numFmt w:val="bullet"/>
      <w:lvlText w:val="•"/>
      <w:lvlJc w:val="left"/>
      <w:pPr>
        <w:ind w:left="5137" w:hanging="286"/>
      </w:pPr>
      <w:rPr>
        <w:rFonts w:hint="default"/>
        <w:lang w:val="it-IT" w:eastAsia="en-US" w:bidi="ar-SA"/>
      </w:rPr>
    </w:lvl>
    <w:lvl w:ilvl="7" w:tplc="8958709E">
      <w:numFmt w:val="bullet"/>
      <w:lvlText w:val="•"/>
      <w:lvlJc w:val="left"/>
      <w:pPr>
        <w:ind w:left="6289" w:hanging="286"/>
      </w:pPr>
      <w:rPr>
        <w:rFonts w:hint="default"/>
        <w:lang w:val="it-IT" w:eastAsia="en-US" w:bidi="ar-SA"/>
      </w:rPr>
    </w:lvl>
    <w:lvl w:ilvl="8" w:tplc="CA465E0E">
      <w:numFmt w:val="bullet"/>
      <w:lvlText w:val="•"/>
      <w:lvlJc w:val="left"/>
      <w:pPr>
        <w:ind w:left="7441" w:hanging="286"/>
      </w:pPr>
      <w:rPr>
        <w:rFonts w:hint="default"/>
        <w:lang w:val="it-IT" w:eastAsia="en-US" w:bidi="ar-SA"/>
      </w:rPr>
    </w:lvl>
  </w:abstractNum>
  <w:abstractNum w:abstractNumId="47" w15:restartNumberingAfterBreak="0">
    <w:nsid w:val="25D04874"/>
    <w:multiLevelType w:val="hybridMultilevel"/>
    <w:tmpl w:val="1A324B9C"/>
    <w:lvl w:ilvl="0" w:tplc="679C331C">
      <w:start w:val="1"/>
      <w:numFmt w:val="lowerRoman"/>
      <w:lvlText w:val="%1."/>
      <w:lvlJc w:val="left"/>
      <w:pPr>
        <w:ind w:left="1287" w:hanging="72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8" w15:restartNumberingAfterBreak="0">
    <w:nsid w:val="275F10F1"/>
    <w:multiLevelType w:val="multilevel"/>
    <w:tmpl w:val="1D0CDE82"/>
    <w:lvl w:ilvl="0">
      <w:start w:val="1"/>
      <w:numFmt w:val="decimal"/>
      <w:lvlText w:val="%1."/>
      <w:lvlJc w:val="left"/>
      <w:pPr>
        <w:ind w:left="698" w:hanging="425"/>
      </w:pPr>
      <w:rPr>
        <w:rFonts w:ascii="Calibri" w:eastAsia="Calibri" w:hAnsi="Calibri" w:cs="Calibri"/>
        <w:b w:val="0"/>
        <w:i w:val="0"/>
        <w:smallCaps w:val="0"/>
        <w:strike w:val="0"/>
        <w:sz w:val="24"/>
        <w:szCs w:val="24"/>
        <w:vertAlign w:val="baseline"/>
      </w:rPr>
    </w:lvl>
    <w:lvl w:ilvl="1">
      <w:start w:val="1"/>
      <w:numFmt w:val="lowerLetter"/>
      <w:lvlText w:val="%2)"/>
      <w:lvlJc w:val="left"/>
      <w:pPr>
        <w:ind w:left="1200" w:hanging="360"/>
      </w:pPr>
      <w:rPr>
        <w:rFonts w:ascii="Calibri" w:eastAsia="Calibri" w:hAnsi="Calibri" w:cs="Calibri"/>
        <w:sz w:val="22"/>
        <w:szCs w:val="22"/>
      </w:rPr>
    </w:lvl>
    <w:lvl w:ilvl="2">
      <w:numFmt w:val="bullet"/>
      <w:lvlText w:val="•"/>
      <w:lvlJc w:val="left"/>
      <w:pPr>
        <w:ind w:left="2235" w:hanging="360"/>
      </w:pPr>
    </w:lvl>
    <w:lvl w:ilvl="3">
      <w:numFmt w:val="bullet"/>
      <w:lvlText w:val="•"/>
      <w:lvlJc w:val="left"/>
      <w:pPr>
        <w:ind w:left="3271" w:hanging="360"/>
      </w:pPr>
    </w:lvl>
    <w:lvl w:ilvl="4">
      <w:numFmt w:val="bullet"/>
      <w:lvlText w:val="•"/>
      <w:lvlJc w:val="left"/>
      <w:pPr>
        <w:ind w:left="4306" w:hanging="360"/>
      </w:pPr>
    </w:lvl>
    <w:lvl w:ilvl="5">
      <w:numFmt w:val="bullet"/>
      <w:lvlText w:val="•"/>
      <w:lvlJc w:val="left"/>
      <w:pPr>
        <w:ind w:left="5342" w:hanging="360"/>
      </w:pPr>
    </w:lvl>
    <w:lvl w:ilvl="6">
      <w:numFmt w:val="bullet"/>
      <w:lvlText w:val="•"/>
      <w:lvlJc w:val="left"/>
      <w:pPr>
        <w:ind w:left="6377" w:hanging="360"/>
      </w:pPr>
    </w:lvl>
    <w:lvl w:ilvl="7">
      <w:numFmt w:val="bullet"/>
      <w:lvlText w:val="•"/>
      <w:lvlJc w:val="left"/>
      <w:pPr>
        <w:ind w:left="7413" w:hanging="360"/>
      </w:pPr>
    </w:lvl>
    <w:lvl w:ilvl="8">
      <w:numFmt w:val="bullet"/>
      <w:lvlText w:val="•"/>
      <w:lvlJc w:val="left"/>
      <w:pPr>
        <w:ind w:left="8448" w:hanging="360"/>
      </w:pPr>
    </w:lvl>
  </w:abstractNum>
  <w:abstractNum w:abstractNumId="49" w15:restartNumberingAfterBreak="0">
    <w:nsid w:val="27B16AE1"/>
    <w:multiLevelType w:val="multilevel"/>
    <w:tmpl w:val="808CF948"/>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ind w:left="990" w:hanging="360"/>
      </w:pPr>
    </w:lvl>
    <w:lvl w:ilvl="2">
      <w:start w:val="1"/>
      <w:numFmt w:val="lowerRoman"/>
      <w:lvlText w:val="%3."/>
      <w:lvlJc w:val="right"/>
      <w:pPr>
        <w:ind w:left="1710" w:hanging="180"/>
      </w:pPr>
    </w:lvl>
    <w:lvl w:ilvl="3">
      <w:start w:val="1"/>
      <w:numFmt w:val="decimal"/>
      <w:lvlText w:val="%4."/>
      <w:lvlJc w:val="left"/>
      <w:pPr>
        <w:ind w:left="2430" w:hanging="360"/>
      </w:pPr>
    </w:lvl>
    <w:lvl w:ilvl="4">
      <w:start w:val="1"/>
      <w:numFmt w:val="lowerLetter"/>
      <w:lvlText w:val="%5."/>
      <w:lvlJc w:val="left"/>
      <w:pPr>
        <w:ind w:left="3150" w:hanging="360"/>
      </w:pPr>
    </w:lvl>
    <w:lvl w:ilvl="5">
      <w:start w:val="1"/>
      <w:numFmt w:val="lowerRoman"/>
      <w:lvlText w:val="%6."/>
      <w:lvlJc w:val="right"/>
      <w:pPr>
        <w:ind w:left="3870" w:hanging="180"/>
      </w:pPr>
    </w:lvl>
    <w:lvl w:ilvl="6">
      <w:start w:val="1"/>
      <w:numFmt w:val="decimal"/>
      <w:lvlText w:val="%7."/>
      <w:lvlJc w:val="lef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50" w15:restartNumberingAfterBreak="0">
    <w:nsid w:val="295C614C"/>
    <w:multiLevelType w:val="hybridMultilevel"/>
    <w:tmpl w:val="CCF6B68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30C53906"/>
    <w:multiLevelType w:val="hybridMultilevel"/>
    <w:tmpl w:val="A5AA012C"/>
    <w:lvl w:ilvl="0" w:tplc="882CA2DA">
      <w:start w:val="1"/>
      <w:numFmt w:val="bullet"/>
      <w:lvlText w:val=""/>
      <w:lvlJc w:val="left"/>
      <w:pPr>
        <w:ind w:left="720" w:hanging="360"/>
      </w:pPr>
      <w:rPr>
        <w:rFonts w:ascii="Wingdings" w:hAnsi="Wingdings" w:hint="default"/>
        <w:b w:val="0"/>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10A08F9"/>
    <w:multiLevelType w:val="hybridMultilevel"/>
    <w:tmpl w:val="F1829502"/>
    <w:name w:val="WW8Num12"/>
    <w:lvl w:ilvl="0" w:tplc="D890CA2A">
      <w:start w:val="1"/>
      <w:numFmt w:val="decimal"/>
      <w:lvlText w:val="%1."/>
      <w:lvlJc w:val="left"/>
      <w:pPr>
        <w:tabs>
          <w:tab w:val="num" w:pos="0"/>
        </w:tabs>
        <w:ind w:left="360" w:hanging="360"/>
      </w:pPr>
      <w:rPr>
        <w:rFonts w:eastAsia="MS Mincho" w:cs="Calibri"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32ED6FC6"/>
    <w:multiLevelType w:val="multilevel"/>
    <w:tmpl w:val="05388878"/>
    <w:lvl w:ilvl="0">
      <w:start w:val="1"/>
      <w:numFmt w:val="bullet"/>
      <w:lvlText w:val=""/>
      <w:lvlJc w:val="left"/>
      <w:pPr>
        <w:tabs>
          <w:tab w:val="num" w:pos="720"/>
        </w:tabs>
        <w:ind w:left="720" w:hanging="360"/>
      </w:pPr>
      <w:rPr>
        <w:rFonts w:ascii="Wingdings" w:hAnsi="Wingdings" w:hint="default"/>
        <w:b w:val="0"/>
        <w:i w:val="0"/>
        <w:caps w:val="0"/>
        <w:strike w:val="0"/>
        <w:dstrike w:val="0"/>
        <w:vanish w:val="0"/>
        <w:color w:val="365F91" w:themeColor="accent1" w:themeShade="BF"/>
        <w:sz w:val="32"/>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3551235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3674389B"/>
    <w:multiLevelType w:val="hybridMultilevel"/>
    <w:tmpl w:val="3C46D4F8"/>
    <w:lvl w:ilvl="0" w:tplc="FFCAA6D6">
      <w:start w:val="1"/>
      <w:numFmt w:val="decimal"/>
      <w:lvlText w:val="%1."/>
      <w:lvlJc w:val="left"/>
      <w:pPr>
        <w:ind w:left="360" w:hanging="360"/>
      </w:pPr>
      <w:rPr>
        <w:rFonts w:ascii="Calibri" w:hAnsi="Calibri" w:hint="default"/>
        <w:b w:val="0"/>
        <w:i w:val="0"/>
        <w:caps w:val="0"/>
        <w:strike w:val="0"/>
        <w:dstrike w:val="0"/>
        <w:vanish w:val="0"/>
        <w:color w:val="auto"/>
        <w:spacing w:val="0"/>
        <w:w w:val="10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36965BF4"/>
    <w:multiLevelType w:val="multilevel"/>
    <w:tmpl w:val="E7EE1778"/>
    <w:lvl w:ilvl="0">
      <w:start w:val="4"/>
      <w:numFmt w:val="decimal"/>
      <w:lvlText w:val="%1."/>
      <w:lvlJc w:val="left"/>
      <w:pPr>
        <w:ind w:left="685" w:hanging="567"/>
      </w:pPr>
      <w:rPr>
        <w:rFonts w:ascii="Calibri" w:eastAsia="Calibri" w:hAnsi="Calibri" w:cs="Calibri"/>
        <w:b/>
        <w:color w:val="1F487C"/>
        <w:sz w:val="22"/>
        <w:szCs w:val="22"/>
      </w:rPr>
    </w:lvl>
    <w:lvl w:ilvl="1">
      <w:start w:val="1"/>
      <w:numFmt w:val="decimal"/>
      <w:lvlText w:val="%1.%2"/>
      <w:lvlJc w:val="left"/>
      <w:pPr>
        <w:ind w:left="685" w:hanging="567"/>
      </w:pPr>
      <w:rPr>
        <w:b/>
      </w:rPr>
    </w:lvl>
    <w:lvl w:ilvl="2">
      <w:start w:val="1"/>
      <w:numFmt w:val="decimal"/>
      <w:lvlText w:val="%3."/>
      <w:lvlJc w:val="left"/>
      <w:pPr>
        <w:ind w:left="685" w:hanging="425"/>
      </w:pPr>
    </w:lvl>
    <w:lvl w:ilvl="3">
      <w:start w:val="1"/>
      <w:numFmt w:val="lowerLetter"/>
      <w:lvlText w:val="%4)"/>
      <w:lvlJc w:val="left"/>
      <w:pPr>
        <w:ind w:left="1350" w:hanging="360"/>
      </w:pPr>
    </w:lvl>
    <w:lvl w:ilvl="4">
      <w:numFmt w:val="bullet"/>
      <w:lvlText w:val="●"/>
      <w:lvlJc w:val="left"/>
      <w:pPr>
        <w:ind w:left="1198" w:hanging="360"/>
      </w:pPr>
      <w:rPr>
        <w:rFonts w:ascii="Noto Sans Symbols" w:eastAsia="Noto Sans Symbols" w:hAnsi="Noto Sans Symbols" w:cs="Noto Sans Symbols"/>
        <w:color w:val="000009"/>
        <w:sz w:val="22"/>
        <w:szCs w:val="22"/>
      </w:rPr>
    </w:lvl>
    <w:lvl w:ilvl="5">
      <w:numFmt w:val="bullet"/>
      <w:lvlText w:val="•"/>
      <w:lvlJc w:val="left"/>
      <w:pPr>
        <w:ind w:left="1360" w:hanging="360"/>
      </w:pPr>
    </w:lvl>
    <w:lvl w:ilvl="6">
      <w:numFmt w:val="bullet"/>
      <w:lvlText w:val="•"/>
      <w:lvlJc w:val="left"/>
      <w:pPr>
        <w:ind w:left="1540" w:hanging="360"/>
      </w:pPr>
    </w:lvl>
    <w:lvl w:ilvl="7">
      <w:numFmt w:val="bullet"/>
      <w:lvlText w:val="•"/>
      <w:lvlJc w:val="left"/>
      <w:pPr>
        <w:ind w:left="3591" w:hanging="360"/>
      </w:pPr>
    </w:lvl>
    <w:lvl w:ilvl="8">
      <w:numFmt w:val="bullet"/>
      <w:lvlText w:val="•"/>
      <w:lvlJc w:val="left"/>
      <w:pPr>
        <w:ind w:left="5643" w:hanging="360"/>
      </w:pPr>
    </w:lvl>
  </w:abstractNum>
  <w:abstractNum w:abstractNumId="57" w15:restartNumberingAfterBreak="0">
    <w:nsid w:val="36B61C92"/>
    <w:multiLevelType w:val="hybridMultilevel"/>
    <w:tmpl w:val="616CE106"/>
    <w:lvl w:ilvl="0" w:tplc="3508EF20">
      <w:start w:val="1"/>
      <w:numFmt w:val="decimal"/>
      <w:lvlText w:val="%1."/>
      <w:lvlJc w:val="left"/>
      <w:pPr>
        <w:ind w:left="502" w:hanging="360"/>
      </w:pPr>
      <w:rPr>
        <w:rFonts w:hint="default"/>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58" w15:restartNumberingAfterBreak="0">
    <w:nsid w:val="372C57CB"/>
    <w:multiLevelType w:val="multilevel"/>
    <w:tmpl w:val="8690B4A6"/>
    <w:lvl w:ilvl="0">
      <w:start w:val="1"/>
      <w:numFmt w:val="lowerLetter"/>
      <w:lvlText w:val="%1)"/>
      <w:lvlJc w:val="left"/>
      <w:pPr>
        <w:ind w:left="644" w:hanging="360"/>
      </w:pPr>
      <w:rPr>
        <w:rFonts w:ascii="Calibri" w:hAnsi="Calibri" w:hint="default"/>
        <w:b w:val="0"/>
        <w:bCs w:val="0"/>
        <w:i w:val="0"/>
        <w:caps w:val="0"/>
        <w:strike w:val="0"/>
        <w:dstrike w:val="0"/>
        <w:vanish w:val="0"/>
        <w:sz w:val="24"/>
        <w:szCs w:val="24"/>
        <w:vertAlign w:val="baseline"/>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364" w:hanging="1080"/>
      </w:pPr>
      <w:rPr>
        <w:rFonts w:hint="default"/>
      </w:rPr>
    </w:lvl>
    <w:lvl w:ilvl="6">
      <w:start w:val="1"/>
      <w:numFmt w:val="decimal"/>
      <w:lvlText w:val="%1.%2.%3.%4.%5.%6.%7"/>
      <w:lvlJc w:val="left"/>
      <w:pPr>
        <w:ind w:left="1724" w:hanging="1440"/>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2084" w:hanging="1800"/>
      </w:pPr>
      <w:rPr>
        <w:rFonts w:hint="default"/>
      </w:rPr>
    </w:lvl>
  </w:abstractNum>
  <w:abstractNum w:abstractNumId="59" w15:restartNumberingAfterBreak="0">
    <w:nsid w:val="37F20200"/>
    <w:multiLevelType w:val="hybridMultilevel"/>
    <w:tmpl w:val="EDC060CC"/>
    <w:lvl w:ilvl="0" w:tplc="75BE88B0">
      <w:start w:val="1"/>
      <w:numFmt w:val="decimal"/>
      <w:lvlText w:val="%1."/>
      <w:lvlJc w:val="left"/>
      <w:pPr>
        <w:ind w:left="720" w:hanging="360"/>
      </w:pPr>
      <w:rPr>
        <w:rFonts w:ascii="Calibri" w:hAnsi="Calibri" w:hint="default"/>
        <w:b w:val="0"/>
        <w:i w:val="0"/>
        <w:caps w:val="0"/>
        <w:strike w:val="0"/>
        <w:dstrike w:val="0"/>
        <w:vanish w:val="0"/>
        <w:color w:val="auto"/>
        <w:spacing w:val="0"/>
        <w:w w:val="100"/>
        <w:position w:val="0"/>
        <w:sz w:val="22"/>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382B1BB8"/>
    <w:multiLevelType w:val="hybridMultilevel"/>
    <w:tmpl w:val="2CCE5D3A"/>
    <w:lvl w:ilvl="0" w:tplc="0A04B50C">
      <w:start w:val="1"/>
      <w:numFmt w:val="decimal"/>
      <w:lvlText w:val="%1."/>
      <w:lvlJc w:val="left"/>
      <w:pPr>
        <w:ind w:left="720" w:hanging="360"/>
      </w:pPr>
      <w:rPr>
        <w:rFonts w:ascii="Calibri" w:hAnsi="Calibri" w:hint="default"/>
        <w:b w:val="0"/>
        <w:i w:val="0"/>
        <w:caps w:val="0"/>
        <w:strike w:val="0"/>
        <w:dstrike w:val="0"/>
        <w:vanish w:val="0"/>
        <w:color w:val="auto"/>
        <w:spacing w:val="0"/>
        <w:w w:val="100"/>
        <w:position w:val="0"/>
        <w:sz w:val="22"/>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39E67192"/>
    <w:multiLevelType w:val="hybridMultilevel"/>
    <w:tmpl w:val="819CBC74"/>
    <w:lvl w:ilvl="0" w:tplc="9BCAFC0E">
      <w:start w:val="1"/>
      <w:numFmt w:val="lowerRoman"/>
      <w:lvlText w:val="%1."/>
      <w:lvlJc w:val="right"/>
      <w:pPr>
        <w:ind w:left="1286" w:hanging="360"/>
      </w:pPr>
      <w:rPr>
        <w:rFonts w:ascii="Calibri" w:hAnsi="Calibri" w:hint="default"/>
        <w:b w:val="0"/>
        <w:i w:val="0"/>
        <w:caps w:val="0"/>
        <w:strike w:val="0"/>
        <w:dstrike w:val="0"/>
        <w:vanish w:val="0"/>
        <w:spacing w:val="-1"/>
        <w:w w:val="99"/>
        <w:sz w:val="22"/>
        <w:vertAlign w:val="baseline"/>
      </w:rPr>
    </w:lvl>
    <w:lvl w:ilvl="1" w:tplc="FFFFFFFF" w:tentative="1">
      <w:start w:val="1"/>
      <w:numFmt w:val="lowerLetter"/>
      <w:lvlText w:val="%2."/>
      <w:lvlJc w:val="left"/>
      <w:pPr>
        <w:ind w:left="2006" w:hanging="360"/>
      </w:pPr>
    </w:lvl>
    <w:lvl w:ilvl="2" w:tplc="FFFFFFFF" w:tentative="1">
      <w:start w:val="1"/>
      <w:numFmt w:val="lowerRoman"/>
      <w:lvlText w:val="%3."/>
      <w:lvlJc w:val="right"/>
      <w:pPr>
        <w:ind w:left="2726" w:hanging="180"/>
      </w:pPr>
    </w:lvl>
    <w:lvl w:ilvl="3" w:tplc="FFFFFFFF" w:tentative="1">
      <w:start w:val="1"/>
      <w:numFmt w:val="decimal"/>
      <w:lvlText w:val="%4."/>
      <w:lvlJc w:val="left"/>
      <w:pPr>
        <w:ind w:left="3446" w:hanging="360"/>
      </w:pPr>
    </w:lvl>
    <w:lvl w:ilvl="4" w:tplc="FFFFFFFF" w:tentative="1">
      <w:start w:val="1"/>
      <w:numFmt w:val="lowerLetter"/>
      <w:lvlText w:val="%5."/>
      <w:lvlJc w:val="left"/>
      <w:pPr>
        <w:ind w:left="4166" w:hanging="360"/>
      </w:pPr>
    </w:lvl>
    <w:lvl w:ilvl="5" w:tplc="FFFFFFFF" w:tentative="1">
      <w:start w:val="1"/>
      <w:numFmt w:val="lowerRoman"/>
      <w:lvlText w:val="%6."/>
      <w:lvlJc w:val="right"/>
      <w:pPr>
        <w:ind w:left="4886" w:hanging="180"/>
      </w:pPr>
    </w:lvl>
    <w:lvl w:ilvl="6" w:tplc="FFFFFFFF" w:tentative="1">
      <w:start w:val="1"/>
      <w:numFmt w:val="decimal"/>
      <w:lvlText w:val="%7."/>
      <w:lvlJc w:val="left"/>
      <w:pPr>
        <w:ind w:left="5606" w:hanging="360"/>
      </w:pPr>
    </w:lvl>
    <w:lvl w:ilvl="7" w:tplc="FFFFFFFF" w:tentative="1">
      <w:start w:val="1"/>
      <w:numFmt w:val="lowerLetter"/>
      <w:lvlText w:val="%8."/>
      <w:lvlJc w:val="left"/>
      <w:pPr>
        <w:ind w:left="6326" w:hanging="360"/>
      </w:pPr>
    </w:lvl>
    <w:lvl w:ilvl="8" w:tplc="FFFFFFFF" w:tentative="1">
      <w:start w:val="1"/>
      <w:numFmt w:val="lowerRoman"/>
      <w:lvlText w:val="%9."/>
      <w:lvlJc w:val="right"/>
      <w:pPr>
        <w:ind w:left="7046" w:hanging="180"/>
      </w:pPr>
    </w:lvl>
  </w:abstractNum>
  <w:abstractNum w:abstractNumId="62" w15:restartNumberingAfterBreak="0">
    <w:nsid w:val="3A2C6401"/>
    <w:multiLevelType w:val="multilevel"/>
    <w:tmpl w:val="808CF948"/>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ind w:left="990" w:hanging="360"/>
      </w:pPr>
    </w:lvl>
    <w:lvl w:ilvl="2">
      <w:start w:val="1"/>
      <w:numFmt w:val="lowerRoman"/>
      <w:lvlText w:val="%3."/>
      <w:lvlJc w:val="right"/>
      <w:pPr>
        <w:ind w:left="1710" w:hanging="180"/>
      </w:pPr>
    </w:lvl>
    <w:lvl w:ilvl="3">
      <w:start w:val="1"/>
      <w:numFmt w:val="decimal"/>
      <w:lvlText w:val="%4."/>
      <w:lvlJc w:val="left"/>
      <w:pPr>
        <w:ind w:left="2430" w:hanging="360"/>
      </w:pPr>
    </w:lvl>
    <w:lvl w:ilvl="4">
      <w:start w:val="1"/>
      <w:numFmt w:val="lowerLetter"/>
      <w:lvlText w:val="%5."/>
      <w:lvlJc w:val="left"/>
      <w:pPr>
        <w:ind w:left="3150" w:hanging="360"/>
      </w:pPr>
    </w:lvl>
    <w:lvl w:ilvl="5">
      <w:start w:val="1"/>
      <w:numFmt w:val="lowerRoman"/>
      <w:lvlText w:val="%6."/>
      <w:lvlJc w:val="right"/>
      <w:pPr>
        <w:ind w:left="3870" w:hanging="180"/>
      </w:pPr>
    </w:lvl>
    <w:lvl w:ilvl="6">
      <w:start w:val="1"/>
      <w:numFmt w:val="decimal"/>
      <w:lvlText w:val="%7."/>
      <w:lvlJc w:val="lef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63" w15:restartNumberingAfterBreak="0">
    <w:nsid w:val="3C1D6AF4"/>
    <w:multiLevelType w:val="multilevel"/>
    <w:tmpl w:val="0108F97A"/>
    <w:lvl w:ilvl="0">
      <w:start w:val="1"/>
      <w:numFmt w:val="lowerLetter"/>
      <w:lvlText w:val="%1)"/>
      <w:lvlJc w:val="left"/>
      <w:pPr>
        <w:ind w:left="360" w:hanging="360"/>
      </w:pPr>
      <w:rPr>
        <w:rFonts w:ascii="Calibri" w:hAnsi="Calibri" w:hint="default"/>
        <w:b w:val="0"/>
        <w:bCs w:val="0"/>
        <w:i w:val="0"/>
        <w:caps w:val="0"/>
        <w:strike w:val="0"/>
        <w:dstrike w:val="0"/>
        <w:vanish w:val="0"/>
        <w:sz w:val="24"/>
        <w:szCs w:val="24"/>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4" w15:restartNumberingAfterBreak="0">
    <w:nsid w:val="3CF00235"/>
    <w:multiLevelType w:val="hybridMultilevel"/>
    <w:tmpl w:val="9CE69F32"/>
    <w:name w:val="WW8Num3222322"/>
    <w:lvl w:ilvl="0" w:tplc="0000004B">
      <w:start w:val="1"/>
      <w:numFmt w:val="decimal"/>
      <w:lvlText w:val="%1."/>
      <w:lvlJc w:val="left"/>
      <w:pPr>
        <w:ind w:left="720" w:hanging="360"/>
      </w:pPr>
      <w:rPr>
        <w:rFonts w:eastAsia="MS Mincho"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3DBA5B66"/>
    <w:multiLevelType w:val="multilevel"/>
    <w:tmpl w:val="5C00D138"/>
    <w:lvl w:ilvl="0">
      <w:start w:val="1"/>
      <w:numFmt w:val="lowerLetter"/>
      <w:lvlText w:val="%1)"/>
      <w:lvlJc w:val="right"/>
      <w:pPr>
        <w:ind w:left="720" w:hanging="360"/>
      </w:pPr>
      <w:rPr>
        <w:rFonts w:ascii="Calibri" w:hAnsi="Calibri" w:hint="default"/>
        <w:b w:val="0"/>
        <w:i w:val="0"/>
        <w:caps w:val="0"/>
        <w:smallCaps w:val="0"/>
        <w:strike w:val="0"/>
        <w:dstrike w:val="0"/>
        <w:vanish w:val="0"/>
        <w:color w:val="auto"/>
        <w:spacing w:val="-1"/>
        <w:w w:val="99"/>
        <w:position w:val="0"/>
        <w:sz w:val="24"/>
        <w:szCs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3E615C4D"/>
    <w:multiLevelType w:val="hybridMultilevel"/>
    <w:tmpl w:val="D582637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439166DF"/>
    <w:multiLevelType w:val="hybridMultilevel"/>
    <w:tmpl w:val="52A6FC44"/>
    <w:lvl w:ilvl="0" w:tplc="776CFEB4">
      <w:start w:val="1"/>
      <w:numFmt w:val="decimal"/>
      <w:lvlText w:val="%1."/>
      <w:lvlJc w:val="left"/>
      <w:pPr>
        <w:ind w:left="1056" w:hanging="360"/>
      </w:pPr>
      <w:rPr>
        <w:rFonts w:ascii="Calibri" w:hAnsi="Calibri" w:hint="default"/>
        <w:b w:val="0"/>
        <w:i w:val="0"/>
        <w:caps w:val="0"/>
        <w:strike w:val="0"/>
        <w:dstrike w:val="0"/>
        <w:vanish w:val="0"/>
        <w:sz w:val="24"/>
        <w:szCs w:val="24"/>
        <w:vertAlign w:val="baseline"/>
      </w:rPr>
    </w:lvl>
    <w:lvl w:ilvl="1" w:tplc="FFFFFFFF">
      <w:start w:val="1"/>
      <w:numFmt w:val="lowerLetter"/>
      <w:lvlText w:val="%2."/>
      <w:lvlJc w:val="left"/>
      <w:pPr>
        <w:ind w:left="1416" w:hanging="360"/>
      </w:pPr>
    </w:lvl>
    <w:lvl w:ilvl="2" w:tplc="FFFFFFFF" w:tentative="1">
      <w:start w:val="1"/>
      <w:numFmt w:val="lowerRoman"/>
      <w:lvlText w:val="%3."/>
      <w:lvlJc w:val="right"/>
      <w:pPr>
        <w:ind w:left="2136" w:hanging="180"/>
      </w:pPr>
    </w:lvl>
    <w:lvl w:ilvl="3" w:tplc="FFFFFFFF" w:tentative="1">
      <w:start w:val="1"/>
      <w:numFmt w:val="decimal"/>
      <w:lvlText w:val="%4."/>
      <w:lvlJc w:val="left"/>
      <w:pPr>
        <w:ind w:left="2856" w:hanging="360"/>
      </w:pPr>
    </w:lvl>
    <w:lvl w:ilvl="4" w:tplc="FFFFFFFF" w:tentative="1">
      <w:start w:val="1"/>
      <w:numFmt w:val="lowerLetter"/>
      <w:lvlText w:val="%5."/>
      <w:lvlJc w:val="left"/>
      <w:pPr>
        <w:ind w:left="3576" w:hanging="360"/>
      </w:pPr>
    </w:lvl>
    <w:lvl w:ilvl="5" w:tplc="FFFFFFFF" w:tentative="1">
      <w:start w:val="1"/>
      <w:numFmt w:val="lowerRoman"/>
      <w:lvlText w:val="%6."/>
      <w:lvlJc w:val="right"/>
      <w:pPr>
        <w:ind w:left="4296" w:hanging="180"/>
      </w:pPr>
    </w:lvl>
    <w:lvl w:ilvl="6" w:tplc="FFFFFFFF" w:tentative="1">
      <w:start w:val="1"/>
      <w:numFmt w:val="decimal"/>
      <w:lvlText w:val="%7."/>
      <w:lvlJc w:val="left"/>
      <w:pPr>
        <w:ind w:left="5016" w:hanging="360"/>
      </w:pPr>
    </w:lvl>
    <w:lvl w:ilvl="7" w:tplc="FFFFFFFF" w:tentative="1">
      <w:start w:val="1"/>
      <w:numFmt w:val="lowerLetter"/>
      <w:lvlText w:val="%8."/>
      <w:lvlJc w:val="left"/>
      <w:pPr>
        <w:ind w:left="5736" w:hanging="360"/>
      </w:pPr>
    </w:lvl>
    <w:lvl w:ilvl="8" w:tplc="FFFFFFFF" w:tentative="1">
      <w:start w:val="1"/>
      <w:numFmt w:val="lowerRoman"/>
      <w:lvlText w:val="%9."/>
      <w:lvlJc w:val="right"/>
      <w:pPr>
        <w:ind w:left="6456" w:hanging="180"/>
      </w:pPr>
    </w:lvl>
  </w:abstractNum>
  <w:abstractNum w:abstractNumId="68" w15:restartNumberingAfterBreak="0">
    <w:nsid w:val="43F01E6D"/>
    <w:multiLevelType w:val="hybridMultilevel"/>
    <w:tmpl w:val="C0FE4AD8"/>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69" w15:restartNumberingAfterBreak="0">
    <w:nsid w:val="44331BB9"/>
    <w:multiLevelType w:val="multilevel"/>
    <w:tmpl w:val="D7BC0A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45BD354E"/>
    <w:multiLevelType w:val="multilevel"/>
    <w:tmpl w:val="6BEA803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46FD1859"/>
    <w:multiLevelType w:val="hybridMultilevel"/>
    <w:tmpl w:val="14BA614E"/>
    <w:lvl w:ilvl="0" w:tplc="434C4E96">
      <w:start w:val="1"/>
      <w:numFmt w:val="lowerLetter"/>
      <w:lvlText w:val="%1)"/>
      <w:lvlJc w:val="left"/>
      <w:pPr>
        <w:ind w:left="720" w:hanging="360"/>
      </w:pPr>
      <w:rPr>
        <w:rFonts w:ascii="Calibri" w:hAnsi="Calibri" w:hint="default"/>
        <w:b w:val="0"/>
        <w:i w:val="0"/>
        <w:caps w:val="0"/>
        <w:strike w:val="0"/>
        <w:dstrike w:val="0"/>
        <w:vanish w:val="0"/>
        <w:sz w:val="24"/>
        <w:szCs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47AD6B2F"/>
    <w:multiLevelType w:val="hybridMultilevel"/>
    <w:tmpl w:val="8938BED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3" w15:restartNumberingAfterBreak="0">
    <w:nsid w:val="47CA53EA"/>
    <w:multiLevelType w:val="multilevel"/>
    <w:tmpl w:val="DFD0CC2C"/>
    <w:lvl w:ilvl="0">
      <w:start w:val="1"/>
      <w:numFmt w:val="lowerLetter"/>
      <w:lvlText w:val="%1)"/>
      <w:lvlJc w:val="left"/>
      <w:pPr>
        <w:ind w:left="360" w:hanging="360"/>
      </w:pPr>
      <w:rPr>
        <w:rFonts w:ascii="Calibri" w:hAnsi="Calibri" w:hint="default"/>
        <w:b w:val="0"/>
        <w:bCs w:val="0"/>
        <w:i w:val="0"/>
        <w:caps w:val="0"/>
        <w:strike w:val="0"/>
        <w:dstrike w:val="0"/>
        <w:vanish w:val="0"/>
        <w:sz w:val="24"/>
        <w:szCs w:val="24"/>
        <w:vertAlign w:val="baseline"/>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49C67F92"/>
    <w:multiLevelType w:val="hybridMultilevel"/>
    <w:tmpl w:val="09E2749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5" w15:restartNumberingAfterBreak="0">
    <w:nsid w:val="4A0B3E8B"/>
    <w:multiLevelType w:val="hybridMultilevel"/>
    <w:tmpl w:val="80002492"/>
    <w:lvl w:ilvl="0" w:tplc="397A8728">
      <w:start w:val="1"/>
      <w:numFmt w:val="lowerLetter"/>
      <w:lvlText w:val="%1)"/>
      <w:lvlJc w:val="left"/>
      <w:pPr>
        <w:ind w:left="720" w:hanging="360"/>
      </w:pPr>
      <w:rPr>
        <w:rFonts w:ascii="Calibri" w:hAnsi="Calibri" w:hint="default"/>
        <w:b w:val="0"/>
        <w:bCs w:val="0"/>
        <w:i w:val="0"/>
        <w:iCs w:val="0"/>
        <w:caps w:val="0"/>
        <w:strike w:val="0"/>
        <w:dstrike w:val="0"/>
        <w:vanish w:val="0"/>
        <w:color w:val="000000" w:themeColor="text1"/>
        <w:spacing w:val="0"/>
        <w:w w:val="99"/>
        <w:sz w:val="24"/>
        <w:szCs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4A0B4F1F"/>
    <w:multiLevelType w:val="hybridMultilevel"/>
    <w:tmpl w:val="4790E432"/>
    <w:lvl w:ilvl="0" w:tplc="CF6AC00E">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4B0B34C3"/>
    <w:multiLevelType w:val="hybridMultilevel"/>
    <w:tmpl w:val="D3028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BB822B9"/>
    <w:multiLevelType w:val="hybridMultilevel"/>
    <w:tmpl w:val="9622FA92"/>
    <w:lvl w:ilvl="0" w:tplc="8C7A8EAE">
      <w:start w:val="1"/>
      <w:numFmt w:val="lowerRoman"/>
      <w:lvlText w:val="%1."/>
      <w:lvlJc w:val="right"/>
      <w:pPr>
        <w:ind w:left="720" w:hanging="360"/>
      </w:pPr>
      <w:rPr>
        <w:rFonts w:ascii="Calibri" w:hAnsi="Calibri" w:hint="default"/>
        <w:b w:val="0"/>
        <w:i w:val="0"/>
        <w:caps w:val="0"/>
        <w:strike w:val="0"/>
        <w:dstrike w:val="0"/>
        <w:vanish w:val="0"/>
        <w:color w:val="auto"/>
        <w:spacing w:val="-1"/>
        <w:w w:val="99"/>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4BD26B77"/>
    <w:multiLevelType w:val="multilevel"/>
    <w:tmpl w:val="E4E4AC22"/>
    <w:lvl w:ilvl="0">
      <w:start w:val="1"/>
      <w:numFmt w:val="bullet"/>
      <w:lvlText w:val="-"/>
      <w:lvlJc w:val="left"/>
      <w:pPr>
        <w:tabs>
          <w:tab w:val="num" w:pos="567"/>
        </w:tabs>
        <w:ind w:left="567" w:hanging="567"/>
      </w:pPr>
      <w:rPr>
        <w:rFonts w:ascii="Verdana" w:hAnsi="Verdana" w:cs="Verdan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0" w15:restartNumberingAfterBreak="0">
    <w:nsid w:val="4FAD6CD2"/>
    <w:multiLevelType w:val="hybridMultilevel"/>
    <w:tmpl w:val="B086B292"/>
    <w:lvl w:ilvl="0" w:tplc="B06EF0E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1" w15:restartNumberingAfterBreak="0">
    <w:nsid w:val="52F001D4"/>
    <w:multiLevelType w:val="multilevel"/>
    <w:tmpl w:val="B3323430"/>
    <w:lvl w:ilvl="0">
      <w:start w:val="1"/>
      <w:numFmt w:val="decimal"/>
      <w:lvlText w:val="%1."/>
      <w:lvlJc w:val="left"/>
      <w:pPr>
        <w:tabs>
          <w:tab w:val="num" w:pos="363"/>
        </w:tabs>
        <w:ind w:left="363" w:hanging="360"/>
      </w:pPr>
    </w:lvl>
    <w:lvl w:ilvl="1">
      <w:start w:val="1"/>
      <w:numFmt w:val="bullet"/>
      <w:lvlText w:val="o"/>
      <w:lvlJc w:val="left"/>
      <w:pPr>
        <w:tabs>
          <w:tab w:val="num" w:pos="1083"/>
        </w:tabs>
        <w:ind w:left="1083" w:hanging="360"/>
      </w:pPr>
      <w:rPr>
        <w:rFonts w:ascii="Courier New" w:hAnsi="Courier New" w:cs="Courier New" w:hint="default"/>
      </w:rPr>
    </w:lvl>
    <w:lvl w:ilvl="2">
      <w:start w:val="1"/>
      <w:numFmt w:val="bullet"/>
      <w:lvlText w:val=""/>
      <w:lvlJc w:val="left"/>
      <w:pPr>
        <w:tabs>
          <w:tab w:val="num" w:pos="1803"/>
        </w:tabs>
        <w:ind w:left="1803" w:hanging="360"/>
      </w:pPr>
      <w:rPr>
        <w:rFonts w:ascii="Wingdings" w:hAnsi="Wingdings" w:cs="Wingdings" w:hint="default"/>
      </w:rPr>
    </w:lvl>
    <w:lvl w:ilvl="3">
      <w:start w:val="1"/>
      <w:numFmt w:val="bullet"/>
      <w:lvlText w:val=""/>
      <w:lvlJc w:val="left"/>
      <w:pPr>
        <w:tabs>
          <w:tab w:val="num" w:pos="2883"/>
        </w:tabs>
        <w:ind w:left="2883" w:hanging="360"/>
      </w:pPr>
      <w:rPr>
        <w:rFonts w:ascii="Symbol" w:hAnsi="Symbol" w:cs="Symbol" w:hint="default"/>
      </w:rPr>
    </w:lvl>
    <w:lvl w:ilvl="4">
      <w:start w:val="1"/>
      <w:numFmt w:val="decimal"/>
      <w:lvlText w:val="%5."/>
      <w:lvlJc w:val="left"/>
      <w:pPr>
        <w:tabs>
          <w:tab w:val="num" w:pos="3243"/>
        </w:tabs>
        <w:ind w:left="3243" w:hanging="360"/>
      </w:pPr>
    </w:lvl>
    <w:lvl w:ilvl="5">
      <w:start w:val="1"/>
      <w:numFmt w:val="decimal"/>
      <w:lvlText w:val="%6."/>
      <w:lvlJc w:val="left"/>
      <w:pPr>
        <w:tabs>
          <w:tab w:val="num" w:pos="3963"/>
        </w:tabs>
        <w:ind w:left="3963" w:hanging="360"/>
      </w:pPr>
    </w:lvl>
    <w:lvl w:ilvl="6">
      <w:start w:val="1"/>
      <w:numFmt w:val="decimal"/>
      <w:lvlText w:val="%7."/>
      <w:lvlJc w:val="left"/>
      <w:pPr>
        <w:tabs>
          <w:tab w:val="num" w:pos="4683"/>
        </w:tabs>
        <w:ind w:left="4683" w:hanging="360"/>
      </w:pPr>
    </w:lvl>
    <w:lvl w:ilvl="7">
      <w:start w:val="1"/>
      <w:numFmt w:val="decimal"/>
      <w:lvlText w:val="%8."/>
      <w:lvlJc w:val="left"/>
      <w:pPr>
        <w:tabs>
          <w:tab w:val="num" w:pos="5403"/>
        </w:tabs>
        <w:ind w:left="5403" w:hanging="360"/>
      </w:pPr>
    </w:lvl>
    <w:lvl w:ilvl="8">
      <w:start w:val="1"/>
      <w:numFmt w:val="decimal"/>
      <w:lvlText w:val="%9."/>
      <w:lvlJc w:val="left"/>
      <w:pPr>
        <w:tabs>
          <w:tab w:val="num" w:pos="6123"/>
        </w:tabs>
        <w:ind w:left="6123" w:hanging="360"/>
      </w:pPr>
    </w:lvl>
  </w:abstractNum>
  <w:abstractNum w:abstractNumId="82" w15:restartNumberingAfterBreak="0">
    <w:nsid w:val="556E1C21"/>
    <w:multiLevelType w:val="hybridMultilevel"/>
    <w:tmpl w:val="C14615DA"/>
    <w:lvl w:ilvl="0" w:tplc="0410001B">
      <w:start w:val="1"/>
      <w:numFmt w:val="lowerRoman"/>
      <w:lvlText w:val="%1."/>
      <w:lvlJc w:val="right"/>
      <w:pPr>
        <w:ind w:left="1068" w:hanging="360"/>
      </w:p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3" w15:restartNumberingAfterBreak="0">
    <w:nsid w:val="55B600A4"/>
    <w:multiLevelType w:val="hybridMultilevel"/>
    <w:tmpl w:val="8D403B4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4" w15:restartNumberingAfterBreak="0">
    <w:nsid w:val="57D54AA4"/>
    <w:multiLevelType w:val="hybridMultilevel"/>
    <w:tmpl w:val="5B261846"/>
    <w:lvl w:ilvl="0" w:tplc="FE94FB5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58B32285"/>
    <w:multiLevelType w:val="hybridMultilevel"/>
    <w:tmpl w:val="ECA4FD50"/>
    <w:lvl w:ilvl="0" w:tplc="0A4AF530">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59351E92"/>
    <w:multiLevelType w:val="hybridMultilevel"/>
    <w:tmpl w:val="F1F4CC60"/>
    <w:lvl w:ilvl="0" w:tplc="63A8C016">
      <w:start w:val="1"/>
      <w:numFmt w:val="decimal"/>
      <w:lvlText w:val="%1."/>
      <w:lvlJc w:val="left"/>
      <w:pPr>
        <w:tabs>
          <w:tab w:val="num" w:pos="0"/>
        </w:tabs>
        <w:ind w:left="360" w:hanging="360"/>
      </w:pPr>
      <w:rPr>
        <w:rFonts w:eastAsia="MS Mincho" w:hint="default"/>
        <w:sz w:val="22"/>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5C3F34E8"/>
    <w:multiLevelType w:val="hybridMultilevel"/>
    <w:tmpl w:val="BE8C8A46"/>
    <w:lvl w:ilvl="0" w:tplc="882CA2DA">
      <w:start w:val="1"/>
      <w:numFmt w:val="bullet"/>
      <w:lvlText w:val=""/>
      <w:lvlJc w:val="left"/>
      <w:pPr>
        <w:ind w:left="360" w:hanging="360"/>
      </w:pPr>
      <w:rPr>
        <w:rFonts w:ascii="Wingdings" w:hAnsi="Wingdings" w:hint="default"/>
        <w:b w:val="0"/>
        <w:i w:val="0"/>
        <w:sz w:val="28"/>
      </w:rPr>
    </w:lvl>
    <w:lvl w:ilvl="1" w:tplc="04100019" w:tentative="1">
      <w:start w:val="1"/>
      <w:numFmt w:val="lowerLetter"/>
      <w:lvlText w:val="%2."/>
      <w:lvlJc w:val="left"/>
      <w:pPr>
        <w:ind w:left="730" w:hanging="360"/>
      </w:pPr>
    </w:lvl>
    <w:lvl w:ilvl="2" w:tplc="0410001B" w:tentative="1">
      <w:start w:val="1"/>
      <w:numFmt w:val="lowerRoman"/>
      <w:lvlText w:val="%3."/>
      <w:lvlJc w:val="right"/>
      <w:pPr>
        <w:ind w:left="1450" w:hanging="180"/>
      </w:pPr>
    </w:lvl>
    <w:lvl w:ilvl="3" w:tplc="0410000F" w:tentative="1">
      <w:start w:val="1"/>
      <w:numFmt w:val="decimal"/>
      <w:lvlText w:val="%4."/>
      <w:lvlJc w:val="left"/>
      <w:pPr>
        <w:ind w:left="2170" w:hanging="360"/>
      </w:pPr>
    </w:lvl>
    <w:lvl w:ilvl="4" w:tplc="04100019" w:tentative="1">
      <w:start w:val="1"/>
      <w:numFmt w:val="lowerLetter"/>
      <w:lvlText w:val="%5."/>
      <w:lvlJc w:val="left"/>
      <w:pPr>
        <w:ind w:left="2890" w:hanging="360"/>
      </w:pPr>
    </w:lvl>
    <w:lvl w:ilvl="5" w:tplc="0410001B" w:tentative="1">
      <w:start w:val="1"/>
      <w:numFmt w:val="lowerRoman"/>
      <w:lvlText w:val="%6."/>
      <w:lvlJc w:val="right"/>
      <w:pPr>
        <w:ind w:left="3610" w:hanging="180"/>
      </w:pPr>
    </w:lvl>
    <w:lvl w:ilvl="6" w:tplc="0410000F" w:tentative="1">
      <w:start w:val="1"/>
      <w:numFmt w:val="decimal"/>
      <w:lvlText w:val="%7."/>
      <w:lvlJc w:val="left"/>
      <w:pPr>
        <w:ind w:left="4330" w:hanging="360"/>
      </w:pPr>
    </w:lvl>
    <w:lvl w:ilvl="7" w:tplc="04100019" w:tentative="1">
      <w:start w:val="1"/>
      <w:numFmt w:val="lowerLetter"/>
      <w:lvlText w:val="%8."/>
      <w:lvlJc w:val="left"/>
      <w:pPr>
        <w:ind w:left="5050" w:hanging="360"/>
      </w:pPr>
    </w:lvl>
    <w:lvl w:ilvl="8" w:tplc="0410001B" w:tentative="1">
      <w:start w:val="1"/>
      <w:numFmt w:val="lowerRoman"/>
      <w:lvlText w:val="%9."/>
      <w:lvlJc w:val="right"/>
      <w:pPr>
        <w:ind w:left="5770" w:hanging="180"/>
      </w:pPr>
    </w:lvl>
  </w:abstractNum>
  <w:abstractNum w:abstractNumId="88" w15:restartNumberingAfterBreak="0">
    <w:nsid w:val="5D5265C3"/>
    <w:multiLevelType w:val="hybridMultilevel"/>
    <w:tmpl w:val="67A0D6E4"/>
    <w:lvl w:ilvl="0" w:tplc="BD5E4372">
      <w:start w:val="1"/>
      <w:numFmt w:val="decimal"/>
      <w:pStyle w:val="Elenco132"/>
      <w:lvlText w:val="%1."/>
      <w:lvlJc w:val="left"/>
      <w:pPr>
        <w:ind w:left="363" w:hanging="360"/>
      </w:pPr>
      <w:rPr>
        <w:rFonts w:ascii="Calibri" w:hAnsi="Calibri" w:hint="default"/>
        <w:b w:val="0"/>
        <w:i w:val="0"/>
        <w:caps w:val="0"/>
        <w:strike w:val="0"/>
        <w:dstrike w:val="0"/>
        <w:vanish w:val="0"/>
        <w:color w:val="44546A"/>
        <w:spacing w:val="0"/>
        <w:w w:val="100"/>
        <w:position w:val="0"/>
        <w:sz w:val="22"/>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9" w15:restartNumberingAfterBreak="0">
    <w:nsid w:val="64EC7BA4"/>
    <w:multiLevelType w:val="hybridMultilevel"/>
    <w:tmpl w:val="883AB2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64EF6206"/>
    <w:multiLevelType w:val="multilevel"/>
    <w:tmpl w:val="6D70D1EA"/>
    <w:lvl w:ilvl="0">
      <w:start w:val="1"/>
      <w:numFmt w:val="decimal"/>
      <w:lvlText w:val="%1."/>
      <w:lvlJc w:val="left"/>
      <w:pPr>
        <w:ind w:left="450" w:hanging="360"/>
      </w:pPr>
      <w:rPr>
        <w:rFonts w:ascii="Calibri" w:hAnsi="Calibri" w:hint="default"/>
        <w:b w:val="0"/>
        <w:i w:val="0"/>
        <w:caps w:val="0"/>
        <w:strike w:val="0"/>
        <w:dstrike w:val="0"/>
        <w:vanish w:val="0"/>
        <w:color w:val="auto"/>
        <w:spacing w:val="0"/>
        <w:w w:val="10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650F3BC3"/>
    <w:multiLevelType w:val="multilevel"/>
    <w:tmpl w:val="7FEE48E0"/>
    <w:lvl w:ilvl="0">
      <w:start w:val="5"/>
      <w:numFmt w:val="decimal"/>
      <w:lvlText w:val="%1."/>
      <w:lvlJc w:val="left"/>
      <w:pPr>
        <w:ind w:left="685" w:hanging="567"/>
      </w:pPr>
      <w:rPr>
        <w:rFonts w:ascii="Calibri" w:eastAsia="Calibri" w:hAnsi="Calibri" w:cs="Calibri"/>
        <w:b/>
        <w:color w:val="1F487C"/>
        <w:sz w:val="26"/>
        <w:szCs w:val="26"/>
      </w:rPr>
    </w:lvl>
    <w:lvl w:ilvl="1">
      <w:start w:val="1"/>
      <w:numFmt w:val="decimal"/>
      <w:lvlText w:val="%1.%2"/>
      <w:lvlJc w:val="left"/>
      <w:pPr>
        <w:ind w:left="685" w:hanging="567"/>
      </w:pPr>
      <w:rPr>
        <w:rFonts w:ascii="Calibri" w:eastAsia="Calibri" w:hAnsi="Calibri" w:cs="Calibri"/>
        <w:b/>
        <w:color w:val="1F487C"/>
        <w:sz w:val="22"/>
        <w:szCs w:val="22"/>
      </w:rPr>
    </w:lvl>
    <w:lvl w:ilvl="2">
      <w:start w:val="1"/>
      <w:numFmt w:val="decimal"/>
      <w:lvlText w:val="%3."/>
      <w:lvlJc w:val="left"/>
      <w:pPr>
        <w:ind w:left="685" w:hanging="425"/>
      </w:pPr>
      <w:rPr>
        <w:rFonts w:ascii="Calibri" w:eastAsia="Calibri" w:hAnsi="Calibri" w:cs="Calibri"/>
        <w:color w:val="000009"/>
        <w:sz w:val="24"/>
        <w:szCs w:val="24"/>
      </w:rPr>
    </w:lvl>
    <w:lvl w:ilvl="3">
      <w:start w:val="1"/>
      <w:numFmt w:val="lowerLetter"/>
      <w:lvlText w:val="%4)"/>
      <w:lvlJc w:val="left"/>
      <w:pPr>
        <w:ind w:left="1047" w:hanging="360"/>
      </w:pPr>
    </w:lvl>
    <w:lvl w:ilvl="4">
      <w:numFmt w:val="bullet"/>
      <w:lvlText w:val="•"/>
      <w:lvlJc w:val="left"/>
      <w:pPr>
        <w:ind w:left="3276" w:hanging="425"/>
      </w:pPr>
    </w:lvl>
    <w:lvl w:ilvl="5">
      <w:numFmt w:val="bullet"/>
      <w:lvlText w:val="•"/>
      <w:lvlJc w:val="left"/>
      <w:pPr>
        <w:ind w:left="4354" w:hanging="425"/>
      </w:pPr>
    </w:lvl>
    <w:lvl w:ilvl="6">
      <w:numFmt w:val="bullet"/>
      <w:lvlText w:val="•"/>
      <w:lvlJc w:val="left"/>
      <w:pPr>
        <w:ind w:left="5433" w:hanging="425"/>
      </w:pPr>
    </w:lvl>
    <w:lvl w:ilvl="7">
      <w:numFmt w:val="bullet"/>
      <w:lvlText w:val="•"/>
      <w:lvlJc w:val="left"/>
      <w:pPr>
        <w:ind w:left="6511" w:hanging="425"/>
      </w:pPr>
    </w:lvl>
    <w:lvl w:ilvl="8">
      <w:numFmt w:val="bullet"/>
      <w:lvlText w:val="•"/>
      <w:lvlJc w:val="left"/>
      <w:pPr>
        <w:ind w:left="7589" w:hanging="425"/>
      </w:pPr>
    </w:lvl>
  </w:abstractNum>
  <w:abstractNum w:abstractNumId="92" w15:restartNumberingAfterBreak="0">
    <w:nsid w:val="666453D1"/>
    <w:multiLevelType w:val="multilevel"/>
    <w:tmpl w:val="9AD2EA8C"/>
    <w:lvl w:ilvl="0">
      <w:start w:val="1"/>
      <w:numFmt w:val="decimal"/>
      <w:lvlText w:val="%1."/>
      <w:lvlJc w:val="left"/>
      <w:pPr>
        <w:ind w:left="72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67100E45"/>
    <w:multiLevelType w:val="hybridMultilevel"/>
    <w:tmpl w:val="671AA5D0"/>
    <w:lvl w:ilvl="0" w:tplc="FFFFFFFF">
      <w:start w:val="1"/>
      <w:numFmt w:val="upperLetter"/>
      <w:lvlText w:val="%1."/>
      <w:lvlJc w:val="left"/>
      <w:pPr>
        <w:ind w:left="436" w:hanging="360"/>
      </w:pPr>
      <w:rPr>
        <w:rFonts w:hint="default"/>
      </w:rPr>
    </w:lvl>
    <w:lvl w:ilvl="1" w:tplc="BFD265B4">
      <w:start w:val="1"/>
      <w:numFmt w:val="lowerLetter"/>
      <w:lvlText w:val="%2)"/>
      <w:lvlJc w:val="left"/>
      <w:pPr>
        <w:ind w:left="1156" w:hanging="360"/>
      </w:pPr>
      <w:rPr>
        <w:rFonts w:ascii="Calibri" w:hAnsi="Calibri"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94" w15:restartNumberingAfterBreak="0">
    <w:nsid w:val="67784084"/>
    <w:multiLevelType w:val="hybridMultilevel"/>
    <w:tmpl w:val="F5BCF05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8985C81"/>
    <w:multiLevelType w:val="multilevel"/>
    <w:tmpl w:val="06B829D6"/>
    <w:lvl w:ilvl="0">
      <w:start w:val="4"/>
      <w:numFmt w:val="decimal"/>
      <w:lvlText w:val="%1."/>
      <w:lvlJc w:val="left"/>
      <w:pPr>
        <w:ind w:left="685" w:hanging="567"/>
      </w:pPr>
      <w:rPr>
        <w:rFonts w:ascii="Calibri" w:eastAsia="Calibri" w:hAnsi="Calibri" w:cs="Calibri"/>
        <w:b/>
        <w:color w:val="1F487C"/>
        <w:sz w:val="22"/>
        <w:szCs w:val="22"/>
      </w:rPr>
    </w:lvl>
    <w:lvl w:ilvl="1">
      <w:start w:val="1"/>
      <w:numFmt w:val="decimal"/>
      <w:lvlText w:val="%1.%2"/>
      <w:lvlJc w:val="left"/>
      <w:pPr>
        <w:ind w:left="685" w:hanging="567"/>
      </w:pPr>
      <w:rPr>
        <w:b/>
      </w:rPr>
    </w:lvl>
    <w:lvl w:ilvl="2">
      <w:start w:val="1"/>
      <w:numFmt w:val="decimal"/>
      <w:lvlText w:val="%3."/>
      <w:lvlJc w:val="left"/>
      <w:pPr>
        <w:ind w:left="685" w:hanging="425"/>
      </w:pPr>
    </w:lvl>
    <w:lvl w:ilvl="3">
      <w:start w:val="1"/>
      <w:numFmt w:val="lowerLetter"/>
      <w:lvlText w:val="%4)"/>
      <w:lvlJc w:val="left"/>
      <w:pPr>
        <w:ind w:left="1350" w:hanging="360"/>
      </w:pPr>
    </w:lvl>
    <w:lvl w:ilvl="4">
      <w:numFmt w:val="bullet"/>
      <w:lvlText w:val="●"/>
      <w:lvlJc w:val="left"/>
      <w:pPr>
        <w:ind w:left="1198" w:hanging="360"/>
      </w:pPr>
      <w:rPr>
        <w:rFonts w:ascii="Noto Sans Symbols" w:eastAsia="Noto Sans Symbols" w:hAnsi="Noto Sans Symbols" w:cs="Noto Sans Symbols"/>
        <w:color w:val="000009"/>
        <w:sz w:val="22"/>
        <w:szCs w:val="22"/>
      </w:rPr>
    </w:lvl>
    <w:lvl w:ilvl="5">
      <w:numFmt w:val="bullet"/>
      <w:lvlText w:val="•"/>
      <w:lvlJc w:val="left"/>
      <w:pPr>
        <w:ind w:left="1360" w:hanging="360"/>
      </w:pPr>
    </w:lvl>
    <w:lvl w:ilvl="6">
      <w:numFmt w:val="bullet"/>
      <w:lvlText w:val="•"/>
      <w:lvlJc w:val="left"/>
      <w:pPr>
        <w:ind w:left="1540" w:hanging="360"/>
      </w:pPr>
    </w:lvl>
    <w:lvl w:ilvl="7">
      <w:numFmt w:val="bullet"/>
      <w:lvlText w:val="•"/>
      <w:lvlJc w:val="left"/>
      <w:pPr>
        <w:ind w:left="3591" w:hanging="360"/>
      </w:pPr>
    </w:lvl>
    <w:lvl w:ilvl="8">
      <w:numFmt w:val="bullet"/>
      <w:lvlText w:val="•"/>
      <w:lvlJc w:val="left"/>
      <w:pPr>
        <w:ind w:left="5643" w:hanging="360"/>
      </w:pPr>
    </w:lvl>
  </w:abstractNum>
  <w:abstractNum w:abstractNumId="96" w15:restartNumberingAfterBreak="0">
    <w:nsid w:val="69F356BE"/>
    <w:multiLevelType w:val="multilevel"/>
    <w:tmpl w:val="0910EC7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7" w15:restartNumberingAfterBreak="0">
    <w:nsid w:val="6BC23F45"/>
    <w:multiLevelType w:val="hybridMultilevel"/>
    <w:tmpl w:val="E4B47FAA"/>
    <w:lvl w:ilvl="0" w:tplc="04090017">
      <w:start w:val="1"/>
      <w:numFmt w:val="lowerLetter"/>
      <w:lvlText w:val="%1)"/>
      <w:lvlJc w:val="left"/>
      <w:pPr>
        <w:ind w:left="1339" w:hanging="360"/>
      </w:pPr>
    </w:lvl>
    <w:lvl w:ilvl="1" w:tplc="04090019" w:tentative="1">
      <w:start w:val="1"/>
      <w:numFmt w:val="lowerLetter"/>
      <w:lvlText w:val="%2."/>
      <w:lvlJc w:val="left"/>
      <w:pPr>
        <w:ind w:left="2059" w:hanging="360"/>
      </w:pPr>
    </w:lvl>
    <w:lvl w:ilvl="2" w:tplc="0409001B" w:tentative="1">
      <w:start w:val="1"/>
      <w:numFmt w:val="lowerRoman"/>
      <w:lvlText w:val="%3."/>
      <w:lvlJc w:val="right"/>
      <w:pPr>
        <w:ind w:left="2779" w:hanging="180"/>
      </w:pPr>
    </w:lvl>
    <w:lvl w:ilvl="3" w:tplc="0409000F" w:tentative="1">
      <w:start w:val="1"/>
      <w:numFmt w:val="decimal"/>
      <w:lvlText w:val="%4."/>
      <w:lvlJc w:val="left"/>
      <w:pPr>
        <w:ind w:left="3499" w:hanging="360"/>
      </w:pPr>
    </w:lvl>
    <w:lvl w:ilvl="4" w:tplc="04090019" w:tentative="1">
      <w:start w:val="1"/>
      <w:numFmt w:val="lowerLetter"/>
      <w:lvlText w:val="%5."/>
      <w:lvlJc w:val="left"/>
      <w:pPr>
        <w:ind w:left="4219" w:hanging="360"/>
      </w:pPr>
    </w:lvl>
    <w:lvl w:ilvl="5" w:tplc="0409001B" w:tentative="1">
      <w:start w:val="1"/>
      <w:numFmt w:val="lowerRoman"/>
      <w:lvlText w:val="%6."/>
      <w:lvlJc w:val="right"/>
      <w:pPr>
        <w:ind w:left="4939" w:hanging="180"/>
      </w:pPr>
    </w:lvl>
    <w:lvl w:ilvl="6" w:tplc="0409000F" w:tentative="1">
      <w:start w:val="1"/>
      <w:numFmt w:val="decimal"/>
      <w:lvlText w:val="%7."/>
      <w:lvlJc w:val="left"/>
      <w:pPr>
        <w:ind w:left="5659" w:hanging="360"/>
      </w:pPr>
    </w:lvl>
    <w:lvl w:ilvl="7" w:tplc="04090019" w:tentative="1">
      <w:start w:val="1"/>
      <w:numFmt w:val="lowerLetter"/>
      <w:lvlText w:val="%8."/>
      <w:lvlJc w:val="left"/>
      <w:pPr>
        <w:ind w:left="6379" w:hanging="360"/>
      </w:pPr>
    </w:lvl>
    <w:lvl w:ilvl="8" w:tplc="0409001B" w:tentative="1">
      <w:start w:val="1"/>
      <w:numFmt w:val="lowerRoman"/>
      <w:lvlText w:val="%9."/>
      <w:lvlJc w:val="right"/>
      <w:pPr>
        <w:ind w:left="7099" w:hanging="180"/>
      </w:pPr>
    </w:lvl>
  </w:abstractNum>
  <w:abstractNum w:abstractNumId="98" w15:restartNumberingAfterBreak="0">
    <w:nsid w:val="6C473E0B"/>
    <w:multiLevelType w:val="multilevel"/>
    <w:tmpl w:val="F5FE926E"/>
    <w:lvl w:ilvl="0">
      <w:start w:val="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9" w15:restartNumberingAfterBreak="0">
    <w:nsid w:val="6E3A06B9"/>
    <w:multiLevelType w:val="multilevel"/>
    <w:tmpl w:val="3596313A"/>
    <w:lvl w:ilvl="0">
      <w:start w:val="1"/>
      <w:numFmt w:val="lowerLetter"/>
      <w:lvlText w:val="%1)"/>
      <w:lvlJc w:val="left"/>
      <w:pPr>
        <w:tabs>
          <w:tab w:val="num" w:pos="-720"/>
        </w:tabs>
        <w:ind w:left="360" w:hanging="360"/>
      </w:pPr>
    </w:lvl>
    <w:lvl w:ilvl="1">
      <w:start w:val="1"/>
      <w:numFmt w:val="lowerLetter"/>
      <w:lvlText w:val="%2."/>
      <w:lvlJc w:val="left"/>
      <w:pPr>
        <w:tabs>
          <w:tab w:val="num" w:pos="-720"/>
        </w:tabs>
        <w:ind w:left="1080" w:hanging="360"/>
      </w:pPr>
    </w:lvl>
    <w:lvl w:ilvl="2">
      <w:start w:val="1"/>
      <w:numFmt w:val="lowerRoman"/>
      <w:lvlText w:val="%3."/>
      <w:lvlJc w:val="right"/>
      <w:pPr>
        <w:tabs>
          <w:tab w:val="num" w:pos="-720"/>
        </w:tabs>
        <w:ind w:left="1800" w:hanging="180"/>
      </w:pPr>
    </w:lvl>
    <w:lvl w:ilvl="3">
      <w:start w:val="1"/>
      <w:numFmt w:val="decimal"/>
      <w:lvlText w:val="%4."/>
      <w:lvlJc w:val="left"/>
      <w:pPr>
        <w:tabs>
          <w:tab w:val="num" w:pos="-720"/>
        </w:tabs>
        <w:ind w:left="2520" w:hanging="360"/>
      </w:pPr>
    </w:lvl>
    <w:lvl w:ilvl="4">
      <w:start w:val="1"/>
      <w:numFmt w:val="lowerLetter"/>
      <w:lvlText w:val="%5."/>
      <w:lvlJc w:val="left"/>
      <w:pPr>
        <w:tabs>
          <w:tab w:val="num" w:pos="-720"/>
        </w:tabs>
        <w:ind w:left="3240" w:hanging="360"/>
      </w:pPr>
    </w:lvl>
    <w:lvl w:ilvl="5">
      <w:start w:val="1"/>
      <w:numFmt w:val="lowerRoman"/>
      <w:lvlText w:val="%6."/>
      <w:lvlJc w:val="right"/>
      <w:pPr>
        <w:tabs>
          <w:tab w:val="num" w:pos="-720"/>
        </w:tabs>
        <w:ind w:left="3960" w:hanging="180"/>
      </w:pPr>
    </w:lvl>
    <w:lvl w:ilvl="6">
      <w:start w:val="1"/>
      <w:numFmt w:val="decimal"/>
      <w:lvlText w:val="%7."/>
      <w:lvlJc w:val="left"/>
      <w:pPr>
        <w:tabs>
          <w:tab w:val="num" w:pos="-720"/>
        </w:tabs>
        <w:ind w:left="4680" w:hanging="360"/>
      </w:pPr>
    </w:lvl>
    <w:lvl w:ilvl="7">
      <w:start w:val="1"/>
      <w:numFmt w:val="lowerLetter"/>
      <w:lvlText w:val="%8."/>
      <w:lvlJc w:val="left"/>
      <w:pPr>
        <w:tabs>
          <w:tab w:val="num" w:pos="-720"/>
        </w:tabs>
        <w:ind w:left="5400" w:hanging="360"/>
      </w:pPr>
    </w:lvl>
    <w:lvl w:ilvl="8">
      <w:start w:val="1"/>
      <w:numFmt w:val="lowerRoman"/>
      <w:lvlText w:val="%9."/>
      <w:lvlJc w:val="right"/>
      <w:pPr>
        <w:tabs>
          <w:tab w:val="num" w:pos="-720"/>
        </w:tabs>
        <w:ind w:left="6120" w:hanging="180"/>
      </w:pPr>
    </w:lvl>
  </w:abstractNum>
  <w:abstractNum w:abstractNumId="100" w15:restartNumberingAfterBreak="0">
    <w:nsid w:val="6EB320EC"/>
    <w:multiLevelType w:val="multilevel"/>
    <w:tmpl w:val="912EF68C"/>
    <w:lvl w:ilvl="0">
      <w:start w:val="4"/>
      <w:numFmt w:val="decimal"/>
      <w:lvlText w:val="%1."/>
      <w:lvlJc w:val="left"/>
      <w:pPr>
        <w:ind w:left="685" w:hanging="567"/>
      </w:pPr>
      <w:rPr>
        <w:rFonts w:ascii="Calibri" w:eastAsia="Calibri" w:hAnsi="Calibri" w:cs="Calibri"/>
        <w:b/>
        <w:color w:val="1F487C"/>
        <w:sz w:val="22"/>
        <w:szCs w:val="22"/>
      </w:rPr>
    </w:lvl>
    <w:lvl w:ilvl="1">
      <w:start w:val="1"/>
      <w:numFmt w:val="decimal"/>
      <w:lvlText w:val="%1.%2"/>
      <w:lvlJc w:val="left"/>
      <w:pPr>
        <w:ind w:left="685" w:hanging="567"/>
      </w:pPr>
      <w:rPr>
        <w:b/>
      </w:rPr>
    </w:lvl>
    <w:lvl w:ilvl="2">
      <w:start w:val="1"/>
      <w:numFmt w:val="decimal"/>
      <w:lvlText w:val="%3."/>
      <w:lvlJc w:val="left"/>
      <w:pPr>
        <w:ind w:left="685" w:hanging="425"/>
      </w:pPr>
    </w:lvl>
    <w:lvl w:ilvl="3">
      <w:start w:val="1"/>
      <w:numFmt w:val="lowerLetter"/>
      <w:lvlText w:val="%4)"/>
      <w:lvlJc w:val="left"/>
      <w:pPr>
        <w:ind w:left="1350" w:hanging="360"/>
      </w:pPr>
    </w:lvl>
    <w:lvl w:ilvl="4">
      <w:numFmt w:val="bullet"/>
      <w:lvlText w:val="●"/>
      <w:lvlJc w:val="left"/>
      <w:pPr>
        <w:ind w:left="1198" w:hanging="360"/>
      </w:pPr>
      <w:rPr>
        <w:rFonts w:ascii="Noto Sans Symbols" w:eastAsia="Noto Sans Symbols" w:hAnsi="Noto Sans Symbols" w:cs="Noto Sans Symbols"/>
        <w:color w:val="000009"/>
        <w:sz w:val="22"/>
        <w:szCs w:val="22"/>
      </w:rPr>
    </w:lvl>
    <w:lvl w:ilvl="5">
      <w:numFmt w:val="bullet"/>
      <w:lvlText w:val="•"/>
      <w:lvlJc w:val="left"/>
      <w:pPr>
        <w:ind w:left="1360" w:hanging="360"/>
      </w:pPr>
    </w:lvl>
    <w:lvl w:ilvl="6">
      <w:numFmt w:val="bullet"/>
      <w:lvlText w:val="•"/>
      <w:lvlJc w:val="left"/>
      <w:pPr>
        <w:ind w:left="1540" w:hanging="360"/>
      </w:pPr>
    </w:lvl>
    <w:lvl w:ilvl="7">
      <w:numFmt w:val="bullet"/>
      <w:lvlText w:val="•"/>
      <w:lvlJc w:val="left"/>
      <w:pPr>
        <w:ind w:left="3591" w:hanging="360"/>
      </w:pPr>
    </w:lvl>
    <w:lvl w:ilvl="8">
      <w:numFmt w:val="bullet"/>
      <w:lvlText w:val="•"/>
      <w:lvlJc w:val="left"/>
      <w:pPr>
        <w:ind w:left="5643" w:hanging="360"/>
      </w:pPr>
    </w:lvl>
  </w:abstractNum>
  <w:abstractNum w:abstractNumId="101" w15:restartNumberingAfterBreak="0">
    <w:nsid w:val="70930756"/>
    <w:multiLevelType w:val="multilevel"/>
    <w:tmpl w:val="DB1420CA"/>
    <w:lvl w:ilvl="0">
      <w:start w:val="1"/>
      <w:numFmt w:val="decimal"/>
      <w:lvlText w:val="%1."/>
      <w:lvlJc w:val="left"/>
      <w:pPr>
        <w:ind w:left="698" w:hanging="425"/>
      </w:pPr>
      <w:rPr>
        <w:rFonts w:ascii="Calibri" w:eastAsia="Calibri" w:hAnsi="Calibri" w:cs="Calibri"/>
        <w:b w:val="0"/>
        <w:i w:val="0"/>
        <w:smallCaps w:val="0"/>
        <w:strike w:val="0"/>
        <w:sz w:val="24"/>
        <w:szCs w:val="24"/>
        <w:vertAlign w:val="baseline"/>
      </w:rPr>
    </w:lvl>
    <w:lvl w:ilvl="1">
      <w:start w:val="1"/>
      <w:numFmt w:val="lowerLetter"/>
      <w:lvlText w:val="%2)"/>
      <w:lvlJc w:val="left"/>
      <w:pPr>
        <w:ind w:left="1200" w:hanging="360"/>
      </w:pPr>
      <w:rPr>
        <w:rFonts w:ascii="Calibri" w:eastAsia="Calibri" w:hAnsi="Calibri" w:cs="Calibri"/>
        <w:sz w:val="24"/>
        <w:szCs w:val="24"/>
      </w:rPr>
    </w:lvl>
    <w:lvl w:ilvl="2">
      <w:numFmt w:val="bullet"/>
      <w:lvlText w:val="•"/>
      <w:lvlJc w:val="left"/>
      <w:pPr>
        <w:ind w:left="2235" w:hanging="360"/>
      </w:pPr>
    </w:lvl>
    <w:lvl w:ilvl="3">
      <w:numFmt w:val="bullet"/>
      <w:lvlText w:val="•"/>
      <w:lvlJc w:val="left"/>
      <w:pPr>
        <w:ind w:left="3271" w:hanging="360"/>
      </w:pPr>
    </w:lvl>
    <w:lvl w:ilvl="4">
      <w:numFmt w:val="bullet"/>
      <w:lvlText w:val="•"/>
      <w:lvlJc w:val="left"/>
      <w:pPr>
        <w:ind w:left="4306" w:hanging="360"/>
      </w:pPr>
    </w:lvl>
    <w:lvl w:ilvl="5">
      <w:numFmt w:val="bullet"/>
      <w:lvlText w:val="•"/>
      <w:lvlJc w:val="left"/>
      <w:pPr>
        <w:ind w:left="5342" w:hanging="360"/>
      </w:pPr>
    </w:lvl>
    <w:lvl w:ilvl="6">
      <w:numFmt w:val="bullet"/>
      <w:lvlText w:val="•"/>
      <w:lvlJc w:val="left"/>
      <w:pPr>
        <w:ind w:left="6377" w:hanging="360"/>
      </w:pPr>
    </w:lvl>
    <w:lvl w:ilvl="7">
      <w:numFmt w:val="bullet"/>
      <w:lvlText w:val="•"/>
      <w:lvlJc w:val="left"/>
      <w:pPr>
        <w:ind w:left="7413" w:hanging="360"/>
      </w:pPr>
    </w:lvl>
    <w:lvl w:ilvl="8">
      <w:numFmt w:val="bullet"/>
      <w:lvlText w:val="•"/>
      <w:lvlJc w:val="left"/>
      <w:pPr>
        <w:ind w:left="8448" w:hanging="360"/>
      </w:pPr>
    </w:lvl>
  </w:abstractNum>
  <w:abstractNum w:abstractNumId="102" w15:restartNumberingAfterBreak="0">
    <w:nsid w:val="71AC1BA0"/>
    <w:multiLevelType w:val="multilevel"/>
    <w:tmpl w:val="F468DF90"/>
    <w:lvl w:ilvl="0">
      <w:start w:val="1"/>
      <w:numFmt w:val="decimal"/>
      <w:lvlText w:val="%1."/>
      <w:lvlJc w:val="left"/>
      <w:pPr>
        <w:ind w:left="451" w:hanging="320"/>
      </w:pPr>
      <w:rPr>
        <w:rFonts w:ascii="Calibri" w:eastAsia="Calibri" w:hAnsi="Calibri" w:cs="Calibri"/>
        <w:b/>
        <w:color w:val="3A3737"/>
        <w:sz w:val="32"/>
        <w:szCs w:val="32"/>
      </w:rPr>
    </w:lvl>
    <w:lvl w:ilvl="1">
      <w:start w:val="1"/>
      <w:numFmt w:val="decimal"/>
      <w:lvlText w:val="5.%2."/>
      <w:lvlJc w:val="left"/>
      <w:pPr>
        <w:ind w:left="360" w:hanging="360"/>
      </w:pPr>
      <w:rPr>
        <w:rFonts w:ascii="Calibri" w:eastAsia="Calibri" w:hAnsi="Calibri" w:cs="Calibri"/>
        <w:b/>
        <w:i w:val="0"/>
        <w:smallCaps w:val="0"/>
        <w:strike w:val="0"/>
        <w:sz w:val="22"/>
        <w:szCs w:val="22"/>
        <w:vertAlign w:val="baseline"/>
      </w:rPr>
    </w:lvl>
    <w:lvl w:ilvl="2">
      <w:numFmt w:val="bullet"/>
      <w:lvlText w:val="•"/>
      <w:lvlJc w:val="left"/>
      <w:pPr>
        <w:ind w:left="1631" w:hanging="392"/>
      </w:pPr>
    </w:lvl>
    <w:lvl w:ilvl="3">
      <w:start w:val="1"/>
      <w:numFmt w:val="lowerLetter"/>
      <w:lvlText w:val="%4)"/>
      <w:lvlJc w:val="left"/>
      <w:pPr>
        <w:ind w:left="1339" w:hanging="360"/>
      </w:pPr>
    </w:lvl>
    <w:lvl w:ilvl="4">
      <w:numFmt w:val="bullet"/>
      <w:lvlText w:val="•"/>
      <w:lvlJc w:val="left"/>
      <w:pPr>
        <w:ind w:left="3853" w:hanging="392"/>
      </w:pPr>
    </w:lvl>
    <w:lvl w:ilvl="5">
      <w:numFmt w:val="bullet"/>
      <w:lvlText w:val="•"/>
      <w:lvlJc w:val="left"/>
      <w:pPr>
        <w:ind w:left="4964" w:hanging="392"/>
      </w:pPr>
    </w:lvl>
    <w:lvl w:ilvl="6">
      <w:numFmt w:val="bullet"/>
      <w:lvlText w:val="•"/>
      <w:lvlJc w:val="left"/>
      <w:pPr>
        <w:ind w:left="6075" w:hanging="392"/>
      </w:pPr>
    </w:lvl>
    <w:lvl w:ilvl="7">
      <w:numFmt w:val="bullet"/>
      <w:lvlText w:val="•"/>
      <w:lvlJc w:val="left"/>
      <w:pPr>
        <w:ind w:left="7186" w:hanging="392"/>
      </w:pPr>
    </w:lvl>
    <w:lvl w:ilvl="8">
      <w:numFmt w:val="bullet"/>
      <w:lvlText w:val="•"/>
      <w:lvlJc w:val="left"/>
      <w:pPr>
        <w:ind w:left="8297" w:hanging="392"/>
      </w:pPr>
    </w:lvl>
  </w:abstractNum>
  <w:abstractNum w:abstractNumId="103" w15:restartNumberingAfterBreak="0">
    <w:nsid w:val="72475EE6"/>
    <w:multiLevelType w:val="hybridMultilevel"/>
    <w:tmpl w:val="AA448930"/>
    <w:lvl w:ilvl="0" w:tplc="FFCAA6D6">
      <w:start w:val="1"/>
      <w:numFmt w:val="decimal"/>
      <w:lvlText w:val="%1."/>
      <w:lvlJc w:val="left"/>
      <w:pPr>
        <w:ind w:left="720" w:hanging="360"/>
      </w:pPr>
      <w:rPr>
        <w:rFonts w:ascii="Calibri" w:hAnsi="Calibri" w:hint="default"/>
        <w:b w:val="0"/>
        <w:i w:val="0"/>
        <w:caps w:val="0"/>
        <w:strike w:val="0"/>
        <w:dstrike w:val="0"/>
        <w:vanish w:val="0"/>
        <w:color w:val="auto"/>
        <w:spacing w:val="0"/>
        <w:w w:val="10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33B6328"/>
    <w:multiLevelType w:val="multilevel"/>
    <w:tmpl w:val="2FBEFCB8"/>
    <w:lvl w:ilvl="0">
      <w:start w:val="1"/>
      <w:numFmt w:val="lowerLetter"/>
      <w:lvlText w:val="%1)"/>
      <w:lvlJc w:val="right"/>
      <w:pPr>
        <w:ind w:left="360" w:hanging="360"/>
      </w:pPr>
      <w:rPr>
        <w:rFonts w:ascii="Calibri" w:hAnsi="Calibri" w:hint="default"/>
        <w:b w:val="0"/>
        <w:i w:val="0"/>
        <w:caps w:val="0"/>
        <w:smallCaps w:val="0"/>
        <w:strike w:val="0"/>
        <w:dstrike w:val="0"/>
        <w:vanish w:val="0"/>
        <w:color w:val="auto"/>
        <w:spacing w:val="-1"/>
        <w:w w:val="99"/>
        <w:position w:val="0"/>
        <w:sz w:val="24"/>
        <w:szCs w:val="24"/>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5" w15:restartNumberingAfterBreak="0">
    <w:nsid w:val="745B2505"/>
    <w:multiLevelType w:val="hybridMultilevel"/>
    <w:tmpl w:val="D9AAF2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6" w15:restartNumberingAfterBreak="0">
    <w:nsid w:val="750F0992"/>
    <w:multiLevelType w:val="multilevel"/>
    <w:tmpl w:val="6636AFA2"/>
    <w:lvl w:ilvl="0">
      <w:start w:val="1"/>
      <w:numFmt w:val="bullet"/>
      <w:lvlText w:val="-"/>
      <w:lvlJc w:val="left"/>
      <w:pPr>
        <w:ind w:left="1440" w:hanging="360"/>
      </w:pPr>
      <w:rPr>
        <w:rFonts w:ascii="Calibri" w:hAnsi="Calibri"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7" w15:restartNumberingAfterBreak="0">
    <w:nsid w:val="762240A3"/>
    <w:multiLevelType w:val="multilevel"/>
    <w:tmpl w:val="E5207D80"/>
    <w:lvl w:ilvl="0">
      <w:start w:val="5"/>
      <w:numFmt w:val="decimal"/>
      <w:lvlText w:val="%1."/>
      <w:lvlJc w:val="left"/>
      <w:pPr>
        <w:tabs>
          <w:tab w:val="num" w:pos="0"/>
        </w:tabs>
        <w:ind w:left="685" w:hanging="567"/>
      </w:pPr>
      <w:rPr>
        <w:rFonts w:ascii="Calibri" w:eastAsia="Calibri" w:hAnsi="Calibri" w:cs="Calibri"/>
        <w:b/>
        <w:bCs/>
        <w:color w:val="1F487C"/>
        <w:w w:val="100"/>
        <w:sz w:val="22"/>
        <w:szCs w:val="22"/>
        <w:lang w:val="it-IT" w:eastAsia="en-US" w:bidi="ar-SA"/>
      </w:rPr>
    </w:lvl>
    <w:lvl w:ilvl="1">
      <w:start w:val="1"/>
      <w:numFmt w:val="decimal"/>
      <w:lvlText w:val="%1.%2"/>
      <w:lvlJc w:val="left"/>
      <w:pPr>
        <w:tabs>
          <w:tab w:val="num" w:pos="0"/>
        </w:tabs>
        <w:ind w:left="685" w:hanging="567"/>
      </w:pPr>
      <w:rPr>
        <w:rFonts w:ascii="Calibri" w:eastAsia="Calibri" w:hAnsi="Calibri" w:cs="Calibri"/>
        <w:b/>
        <w:bCs/>
        <w:color w:val="1F487C"/>
        <w:spacing w:val="-2"/>
        <w:w w:val="100"/>
        <w:sz w:val="22"/>
        <w:szCs w:val="22"/>
        <w:lang w:val="it-IT" w:eastAsia="en-US" w:bidi="ar-SA"/>
      </w:rPr>
    </w:lvl>
    <w:lvl w:ilvl="2">
      <w:start w:val="1"/>
      <w:numFmt w:val="decimal"/>
      <w:lvlText w:val="%3."/>
      <w:lvlJc w:val="left"/>
      <w:pPr>
        <w:tabs>
          <w:tab w:val="num" w:pos="0"/>
        </w:tabs>
        <w:ind w:left="685" w:hanging="425"/>
      </w:pPr>
      <w:rPr>
        <w:rFonts w:ascii="Calibri" w:eastAsia="Calibri" w:hAnsi="Calibri" w:cs="Calibri"/>
        <w:color w:val="000009"/>
        <w:w w:val="100"/>
        <w:sz w:val="22"/>
        <w:szCs w:val="22"/>
        <w:lang w:val="it-IT" w:eastAsia="en-US" w:bidi="ar-SA"/>
      </w:rPr>
    </w:lvl>
    <w:lvl w:ilvl="3">
      <w:start w:val="1"/>
      <w:numFmt w:val="lowerLetter"/>
      <w:lvlText w:val="%4."/>
      <w:lvlJc w:val="left"/>
      <w:pPr>
        <w:tabs>
          <w:tab w:val="num" w:pos="0"/>
        </w:tabs>
        <w:ind w:left="1112" w:hanging="425"/>
      </w:pPr>
      <w:rPr>
        <w:rFonts w:ascii="Calibri" w:eastAsia="Calibri" w:hAnsi="Calibri" w:cs="Calibri"/>
        <w:color w:val="000009"/>
        <w:spacing w:val="-1"/>
        <w:w w:val="100"/>
        <w:sz w:val="22"/>
        <w:szCs w:val="22"/>
        <w:lang w:val="it-IT" w:eastAsia="en-US" w:bidi="ar-SA"/>
      </w:rPr>
    </w:lvl>
    <w:lvl w:ilvl="4">
      <w:numFmt w:val="bullet"/>
      <w:lvlText w:val=""/>
      <w:lvlJc w:val="left"/>
      <w:pPr>
        <w:tabs>
          <w:tab w:val="num" w:pos="0"/>
        </w:tabs>
        <w:ind w:left="3276" w:hanging="425"/>
      </w:pPr>
      <w:rPr>
        <w:rFonts w:ascii="Symbol" w:hAnsi="Symbol" w:cs="Symbol" w:hint="default"/>
        <w:lang w:val="it-IT" w:eastAsia="en-US" w:bidi="ar-SA"/>
      </w:rPr>
    </w:lvl>
    <w:lvl w:ilvl="5">
      <w:numFmt w:val="bullet"/>
      <w:lvlText w:val=""/>
      <w:lvlJc w:val="left"/>
      <w:pPr>
        <w:tabs>
          <w:tab w:val="num" w:pos="0"/>
        </w:tabs>
        <w:ind w:left="4354" w:hanging="425"/>
      </w:pPr>
      <w:rPr>
        <w:rFonts w:ascii="Symbol" w:hAnsi="Symbol" w:cs="Symbol" w:hint="default"/>
        <w:lang w:val="it-IT" w:eastAsia="en-US" w:bidi="ar-SA"/>
      </w:rPr>
    </w:lvl>
    <w:lvl w:ilvl="6">
      <w:numFmt w:val="bullet"/>
      <w:lvlText w:val=""/>
      <w:lvlJc w:val="left"/>
      <w:pPr>
        <w:tabs>
          <w:tab w:val="num" w:pos="0"/>
        </w:tabs>
        <w:ind w:left="5433" w:hanging="425"/>
      </w:pPr>
      <w:rPr>
        <w:rFonts w:ascii="Symbol" w:hAnsi="Symbol" w:cs="Symbol" w:hint="default"/>
        <w:lang w:val="it-IT" w:eastAsia="en-US" w:bidi="ar-SA"/>
      </w:rPr>
    </w:lvl>
    <w:lvl w:ilvl="7">
      <w:numFmt w:val="bullet"/>
      <w:lvlText w:val=""/>
      <w:lvlJc w:val="left"/>
      <w:pPr>
        <w:tabs>
          <w:tab w:val="num" w:pos="0"/>
        </w:tabs>
        <w:ind w:left="6511" w:hanging="425"/>
      </w:pPr>
      <w:rPr>
        <w:rFonts w:ascii="Symbol" w:hAnsi="Symbol" w:cs="Symbol" w:hint="default"/>
        <w:lang w:val="it-IT" w:eastAsia="en-US" w:bidi="ar-SA"/>
      </w:rPr>
    </w:lvl>
    <w:lvl w:ilvl="8">
      <w:numFmt w:val="bullet"/>
      <w:lvlText w:val=""/>
      <w:lvlJc w:val="left"/>
      <w:pPr>
        <w:tabs>
          <w:tab w:val="num" w:pos="0"/>
        </w:tabs>
        <w:ind w:left="7589" w:hanging="425"/>
      </w:pPr>
      <w:rPr>
        <w:rFonts w:ascii="Symbol" w:hAnsi="Symbol" w:cs="Symbol" w:hint="default"/>
        <w:lang w:val="it-IT" w:eastAsia="en-US" w:bidi="ar-SA"/>
      </w:rPr>
    </w:lvl>
  </w:abstractNum>
  <w:abstractNum w:abstractNumId="108" w15:restartNumberingAfterBreak="0">
    <w:nsid w:val="762E1F1A"/>
    <w:multiLevelType w:val="hybridMultilevel"/>
    <w:tmpl w:val="556CA0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95C0DBD"/>
    <w:multiLevelType w:val="hybridMultilevel"/>
    <w:tmpl w:val="8BDE4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AFE2D79"/>
    <w:multiLevelType w:val="hybridMultilevel"/>
    <w:tmpl w:val="B9E079D0"/>
    <w:lvl w:ilvl="0" w:tplc="80CA66AE">
      <w:start w:val="1"/>
      <w:numFmt w:val="decimal"/>
      <w:lvlText w:val="%1."/>
      <w:lvlJc w:val="left"/>
      <w:pPr>
        <w:ind w:left="720" w:hanging="360"/>
      </w:pPr>
      <w:rPr>
        <w:rFonts w:ascii="Calibri" w:hAnsi="Calibri" w:hint="default"/>
        <w:b w:val="0"/>
        <w:i w:val="0"/>
        <w:caps w:val="0"/>
        <w:strike w:val="0"/>
        <w:dstrike w:val="0"/>
        <w:vanish w:val="0"/>
        <w:color w:val="auto"/>
        <w:spacing w:val="0"/>
        <w:w w:val="100"/>
        <w:position w:val="0"/>
        <w:sz w:val="24"/>
        <w:szCs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1" w15:restartNumberingAfterBreak="0">
    <w:nsid w:val="7C4711BF"/>
    <w:multiLevelType w:val="multilevel"/>
    <w:tmpl w:val="2E54AC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15:restartNumberingAfterBreak="0">
    <w:nsid w:val="7CB4564C"/>
    <w:multiLevelType w:val="hybridMultilevel"/>
    <w:tmpl w:val="AF3AB20A"/>
    <w:lvl w:ilvl="0" w:tplc="053C0702">
      <w:start w:val="1"/>
      <w:numFmt w:val="lowerLetter"/>
      <w:lvlText w:val="%1)"/>
      <w:lvlJc w:val="left"/>
      <w:pPr>
        <w:ind w:left="720" w:hanging="360"/>
      </w:pPr>
      <w:rPr>
        <w:rFonts w:ascii="Calibri" w:hAnsi="Calibri" w:hint="default"/>
        <w:b w:val="0"/>
        <w:i w:val="0"/>
        <w:caps w:val="0"/>
        <w:strike w:val="0"/>
        <w:dstrike w:val="0"/>
        <w:vanish w:val="0"/>
        <w:spacing w:val="0"/>
        <w:w w:val="100"/>
        <w:position w:val="0"/>
        <w:sz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3" w15:restartNumberingAfterBreak="0">
    <w:nsid w:val="7EC64ACF"/>
    <w:multiLevelType w:val="multilevel"/>
    <w:tmpl w:val="7AAA4AE8"/>
    <w:lvl w:ilvl="0">
      <w:start w:val="1"/>
      <w:numFmt w:val="decimal"/>
      <w:lvlText w:val="%1."/>
      <w:lvlJc w:val="left"/>
      <w:pPr>
        <w:tabs>
          <w:tab w:val="num" w:pos="0"/>
        </w:tabs>
        <w:ind w:left="360" w:hanging="360"/>
      </w:pPr>
      <w:rPr>
        <w:rFonts w:eastAsia="MS Mincho" w:hint="default"/>
        <w:sz w:val="22"/>
        <w:szCs w:val="22"/>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114" w15:restartNumberingAfterBreak="0">
    <w:nsid w:val="7FA93F8A"/>
    <w:multiLevelType w:val="multilevel"/>
    <w:tmpl w:val="D026B896"/>
    <w:lvl w:ilvl="0">
      <w:start w:val="1"/>
      <w:numFmt w:val="decimal"/>
      <w:lvlText w:val="%1."/>
      <w:lvlJc w:val="left"/>
      <w:pPr>
        <w:ind w:left="363" w:hanging="360"/>
      </w:pPr>
      <w:rPr>
        <w:rFonts w:ascii="Calibri" w:hAnsi="Calibri" w:hint="default"/>
        <w:b w:val="0"/>
        <w:i w:val="0"/>
        <w:caps w:val="0"/>
        <w:strike w:val="0"/>
        <w:dstrike w:val="0"/>
        <w:vanish w:val="0"/>
        <w:color w:val="44546A"/>
        <w:spacing w:val="0"/>
        <w:w w:val="100"/>
        <w:position w:val="0"/>
        <w:sz w:val="22"/>
        <w:szCs w:val="10"/>
        <w:vertAlign w:val="baseline"/>
      </w:rPr>
    </w:lvl>
    <w:lvl w:ilvl="1">
      <w:start w:val="5"/>
      <w:numFmt w:val="decimal"/>
      <w:isLgl/>
      <w:lvlText w:val="%1.%2"/>
      <w:lvlJc w:val="left"/>
      <w:pPr>
        <w:ind w:left="517" w:hanging="375"/>
      </w:pPr>
      <w:rPr>
        <w:rFonts w:hint="default"/>
      </w:rPr>
    </w:lvl>
    <w:lvl w:ilvl="2">
      <w:start w:val="1"/>
      <w:numFmt w:val="decimal"/>
      <w:isLgl/>
      <w:lvlText w:val="%1.%2.%3"/>
      <w:lvlJc w:val="left"/>
      <w:pPr>
        <w:ind w:left="1001" w:hanging="720"/>
      </w:pPr>
      <w:rPr>
        <w:rFonts w:hint="default"/>
      </w:rPr>
    </w:lvl>
    <w:lvl w:ilvl="3">
      <w:start w:val="1"/>
      <w:numFmt w:val="decimal"/>
      <w:isLgl/>
      <w:lvlText w:val="%1.%2.%3.%4"/>
      <w:lvlJc w:val="left"/>
      <w:pPr>
        <w:ind w:left="1500" w:hanging="1080"/>
      </w:pPr>
      <w:rPr>
        <w:rFonts w:hint="default"/>
      </w:rPr>
    </w:lvl>
    <w:lvl w:ilvl="4">
      <w:start w:val="1"/>
      <w:numFmt w:val="decimal"/>
      <w:isLgl/>
      <w:lvlText w:val="%1.%2.%3.%4.%5"/>
      <w:lvlJc w:val="left"/>
      <w:pPr>
        <w:ind w:left="1639" w:hanging="1080"/>
      </w:pPr>
      <w:rPr>
        <w:rFonts w:hint="default"/>
      </w:rPr>
    </w:lvl>
    <w:lvl w:ilvl="5">
      <w:start w:val="1"/>
      <w:numFmt w:val="decimal"/>
      <w:isLgl/>
      <w:lvlText w:val="%1.%2.%3.%4.%5.%6"/>
      <w:lvlJc w:val="left"/>
      <w:pPr>
        <w:ind w:left="2138" w:hanging="1440"/>
      </w:pPr>
      <w:rPr>
        <w:rFonts w:hint="default"/>
      </w:rPr>
    </w:lvl>
    <w:lvl w:ilvl="6">
      <w:start w:val="1"/>
      <w:numFmt w:val="decimal"/>
      <w:isLgl/>
      <w:lvlText w:val="%1.%2.%3.%4.%5.%6.%7"/>
      <w:lvlJc w:val="left"/>
      <w:pPr>
        <w:ind w:left="2277" w:hanging="1440"/>
      </w:pPr>
      <w:rPr>
        <w:rFonts w:hint="default"/>
      </w:rPr>
    </w:lvl>
    <w:lvl w:ilvl="7">
      <w:start w:val="1"/>
      <w:numFmt w:val="decimal"/>
      <w:isLgl/>
      <w:lvlText w:val="%1.%2.%3.%4.%5.%6.%7.%8"/>
      <w:lvlJc w:val="left"/>
      <w:pPr>
        <w:ind w:left="2776" w:hanging="1800"/>
      </w:pPr>
      <w:rPr>
        <w:rFonts w:hint="default"/>
      </w:rPr>
    </w:lvl>
    <w:lvl w:ilvl="8">
      <w:start w:val="1"/>
      <w:numFmt w:val="decimal"/>
      <w:isLgl/>
      <w:lvlText w:val="%1.%2.%3.%4.%5.%6.%7.%8.%9"/>
      <w:lvlJc w:val="left"/>
      <w:pPr>
        <w:ind w:left="3275" w:hanging="2160"/>
      </w:pPr>
      <w:rPr>
        <w:rFonts w:hint="default"/>
      </w:rPr>
    </w:lvl>
  </w:abstractNum>
  <w:num w:numId="1" w16cid:durableId="1490900786">
    <w:abstractNumId w:val="1"/>
  </w:num>
  <w:num w:numId="2" w16cid:durableId="826243819">
    <w:abstractNumId w:val="72"/>
  </w:num>
  <w:num w:numId="3" w16cid:durableId="1179008265">
    <w:abstractNumId w:val="32"/>
  </w:num>
  <w:num w:numId="4" w16cid:durableId="321470092">
    <w:abstractNumId w:val="84"/>
  </w:num>
  <w:num w:numId="5" w16cid:durableId="1158617762">
    <w:abstractNumId w:val="50"/>
  </w:num>
  <w:num w:numId="6" w16cid:durableId="1884248746">
    <w:abstractNumId w:val="88"/>
  </w:num>
  <w:num w:numId="7" w16cid:durableId="582223340">
    <w:abstractNumId w:val="114"/>
  </w:num>
  <w:num w:numId="8" w16cid:durableId="84693385">
    <w:abstractNumId w:val="60"/>
  </w:num>
  <w:num w:numId="9" w16cid:durableId="584850729">
    <w:abstractNumId w:val="98"/>
  </w:num>
  <w:num w:numId="10" w16cid:durableId="1361783683">
    <w:abstractNumId w:val="59"/>
  </w:num>
  <w:num w:numId="11" w16cid:durableId="738984599">
    <w:abstractNumId w:val="5"/>
  </w:num>
  <w:num w:numId="12" w16cid:durableId="1329362439">
    <w:abstractNumId w:val="110"/>
  </w:num>
  <w:num w:numId="13" w16cid:durableId="1477717543">
    <w:abstractNumId w:val="54"/>
  </w:num>
  <w:num w:numId="14" w16cid:durableId="1280644849">
    <w:abstractNumId w:val="4"/>
  </w:num>
  <w:num w:numId="15" w16cid:durableId="1226065446">
    <w:abstractNumId w:val="11"/>
  </w:num>
  <w:num w:numId="16" w16cid:durableId="593440295">
    <w:abstractNumId w:val="21"/>
  </w:num>
  <w:num w:numId="17" w16cid:durableId="1678265392">
    <w:abstractNumId w:val="86"/>
  </w:num>
  <w:num w:numId="18" w16cid:durableId="2048529212">
    <w:abstractNumId w:val="112"/>
  </w:num>
  <w:num w:numId="19" w16cid:durableId="1808551130">
    <w:abstractNumId w:val="113"/>
  </w:num>
  <w:num w:numId="20" w16cid:durableId="1531725869">
    <w:abstractNumId w:val="18"/>
  </w:num>
  <w:num w:numId="21" w16cid:durableId="1022320282">
    <w:abstractNumId w:val="71"/>
  </w:num>
  <w:num w:numId="22" w16cid:durableId="2072536859">
    <w:abstractNumId w:val="42"/>
  </w:num>
  <w:num w:numId="23" w16cid:durableId="740373128">
    <w:abstractNumId w:val="31"/>
  </w:num>
  <w:num w:numId="24" w16cid:durableId="2077118610">
    <w:abstractNumId w:val="33"/>
  </w:num>
  <w:num w:numId="25" w16cid:durableId="1367566064">
    <w:abstractNumId w:val="29"/>
  </w:num>
  <w:num w:numId="26" w16cid:durableId="1674989792">
    <w:abstractNumId w:val="46"/>
  </w:num>
  <w:num w:numId="27" w16cid:durableId="1975259117">
    <w:abstractNumId w:val="37"/>
  </w:num>
  <w:num w:numId="28" w16cid:durableId="1886210445">
    <w:abstractNumId w:val="28"/>
  </w:num>
  <w:num w:numId="29" w16cid:durableId="446245007">
    <w:abstractNumId w:val="58"/>
  </w:num>
  <w:num w:numId="30" w16cid:durableId="796753596">
    <w:abstractNumId w:val="67"/>
  </w:num>
  <w:num w:numId="31" w16cid:durableId="876702004">
    <w:abstractNumId w:val="81"/>
  </w:num>
  <w:num w:numId="32" w16cid:durableId="146558043">
    <w:abstractNumId w:val="39"/>
  </w:num>
  <w:num w:numId="33" w16cid:durableId="1100224040">
    <w:abstractNumId w:val="65"/>
  </w:num>
  <w:num w:numId="34" w16cid:durableId="1337264438">
    <w:abstractNumId w:val="53"/>
  </w:num>
  <w:num w:numId="35" w16cid:durableId="1807549705">
    <w:abstractNumId w:val="73"/>
  </w:num>
  <w:num w:numId="36" w16cid:durableId="1175339699">
    <w:abstractNumId w:val="61"/>
  </w:num>
  <w:num w:numId="37" w16cid:durableId="1922987194">
    <w:abstractNumId w:val="104"/>
  </w:num>
  <w:num w:numId="38" w16cid:durableId="745342192">
    <w:abstractNumId w:val="79"/>
  </w:num>
  <w:num w:numId="39" w16cid:durableId="991181263">
    <w:abstractNumId w:val="78"/>
  </w:num>
  <w:num w:numId="40" w16cid:durableId="1531602341">
    <w:abstractNumId w:val="47"/>
  </w:num>
  <w:num w:numId="41" w16cid:durableId="1335575309">
    <w:abstractNumId w:val="82"/>
  </w:num>
  <w:num w:numId="42" w16cid:durableId="962424388">
    <w:abstractNumId w:val="62"/>
  </w:num>
  <w:num w:numId="43" w16cid:durableId="69080770">
    <w:abstractNumId w:val="44"/>
  </w:num>
  <w:num w:numId="44" w16cid:durableId="1487016232">
    <w:abstractNumId w:val="49"/>
  </w:num>
  <w:num w:numId="45" w16cid:durableId="104812572">
    <w:abstractNumId w:val="38"/>
  </w:num>
  <w:num w:numId="46" w16cid:durableId="1597982661">
    <w:abstractNumId w:val="23"/>
  </w:num>
  <w:num w:numId="47" w16cid:durableId="1522815768">
    <w:abstractNumId w:val="69"/>
  </w:num>
  <w:num w:numId="48" w16cid:durableId="189420544">
    <w:abstractNumId w:val="40"/>
  </w:num>
  <w:num w:numId="49" w16cid:durableId="1221132728">
    <w:abstractNumId w:val="92"/>
  </w:num>
  <w:num w:numId="50" w16cid:durableId="148450949">
    <w:abstractNumId w:val="70"/>
  </w:num>
  <w:num w:numId="51" w16cid:durableId="2039895202">
    <w:abstractNumId w:val="24"/>
  </w:num>
  <w:num w:numId="52" w16cid:durableId="220791734">
    <w:abstractNumId w:val="99"/>
  </w:num>
  <w:num w:numId="53" w16cid:durableId="1427463499">
    <w:abstractNumId w:val="77"/>
  </w:num>
  <w:num w:numId="54" w16cid:durableId="996769050">
    <w:abstractNumId w:val="94"/>
  </w:num>
  <w:num w:numId="55" w16cid:durableId="497040566">
    <w:abstractNumId w:val="89"/>
  </w:num>
  <w:num w:numId="56" w16cid:durableId="248857513">
    <w:abstractNumId w:val="30"/>
  </w:num>
  <w:num w:numId="57" w16cid:durableId="621107788">
    <w:abstractNumId w:val="109"/>
  </w:num>
  <w:num w:numId="58" w16cid:durableId="2111847531">
    <w:abstractNumId w:val="55"/>
  </w:num>
  <w:num w:numId="59" w16cid:durableId="836070627">
    <w:abstractNumId w:val="103"/>
  </w:num>
  <w:num w:numId="60" w16cid:durableId="88350881">
    <w:abstractNumId w:val="106"/>
  </w:num>
  <w:num w:numId="61" w16cid:durableId="517542882">
    <w:abstractNumId w:val="43"/>
  </w:num>
  <w:num w:numId="62" w16cid:durableId="1104308794">
    <w:abstractNumId w:val="34"/>
  </w:num>
  <w:num w:numId="63" w16cid:durableId="335957025">
    <w:abstractNumId w:val="101"/>
  </w:num>
  <w:num w:numId="64" w16cid:durableId="1685595896">
    <w:abstractNumId w:val="111"/>
  </w:num>
  <w:num w:numId="65" w16cid:durableId="544828605">
    <w:abstractNumId w:val="48"/>
  </w:num>
  <w:num w:numId="66" w16cid:durableId="547687215">
    <w:abstractNumId w:val="76"/>
  </w:num>
  <w:num w:numId="67" w16cid:durableId="10228721">
    <w:abstractNumId w:val="35"/>
  </w:num>
  <w:num w:numId="68" w16cid:durableId="324825674">
    <w:abstractNumId w:val="100"/>
  </w:num>
  <w:num w:numId="69" w16cid:durableId="185794860">
    <w:abstractNumId w:val="97"/>
  </w:num>
  <w:num w:numId="70" w16cid:durableId="1524397055">
    <w:abstractNumId w:val="80"/>
  </w:num>
  <w:num w:numId="71" w16cid:durableId="607859021">
    <w:abstractNumId w:val="96"/>
  </w:num>
  <w:num w:numId="72" w16cid:durableId="482281507">
    <w:abstractNumId w:val="25"/>
  </w:num>
  <w:num w:numId="73" w16cid:durableId="1500849065">
    <w:abstractNumId w:val="75"/>
  </w:num>
  <w:num w:numId="74" w16cid:durableId="1738478079">
    <w:abstractNumId w:val="56"/>
  </w:num>
  <w:num w:numId="75" w16cid:durableId="1194616482">
    <w:abstractNumId w:val="91"/>
  </w:num>
  <w:num w:numId="76" w16cid:durableId="151414194">
    <w:abstractNumId w:val="95"/>
  </w:num>
  <w:num w:numId="77" w16cid:durableId="712970512">
    <w:abstractNumId w:val="102"/>
  </w:num>
  <w:num w:numId="78" w16cid:durableId="999117915">
    <w:abstractNumId w:val="107"/>
  </w:num>
  <w:num w:numId="79" w16cid:durableId="1340156665">
    <w:abstractNumId w:val="26"/>
  </w:num>
  <w:num w:numId="80" w16cid:durableId="1398936432">
    <w:abstractNumId w:val="108"/>
  </w:num>
  <w:num w:numId="81" w16cid:durableId="842863995">
    <w:abstractNumId w:val="45"/>
  </w:num>
  <w:num w:numId="82" w16cid:durableId="2141727850">
    <w:abstractNumId w:val="36"/>
  </w:num>
  <w:num w:numId="83" w16cid:durableId="1901015229">
    <w:abstractNumId w:val="63"/>
  </w:num>
  <w:num w:numId="84" w16cid:durableId="1826630847">
    <w:abstractNumId w:val="93"/>
  </w:num>
  <w:num w:numId="85" w16cid:durableId="1679884995">
    <w:abstractNumId w:val="90"/>
  </w:num>
  <w:num w:numId="86" w16cid:durableId="73821926">
    <w:abstractNumId w:val="85"/>
  </w:num>
  <w:num w:numId="87" w16cid:durableId="1751341558">
    <w:abstractNumId w:val="74"/>
  </w:num>
  <w:num w:numId="88" w16cid:durableId="805047242">
    <w:abstractNumId w:val="105"/>
  </w:num>
  <w:num w:numId="89" w16cid:durableId="372653859">
    <w:abstractNumId w:val="68"/>
  </w:num>
  <w:num w:numId="90" w16cid:durableId="1823890292">
    <w:abstractNumId w:val="0"/>
  </w:num>
  <w:num w:numId="91" w16cid:durableId="379090474">
    <w:abstractNumId w:val="2"/>
  </w:num>
  <w:num w:numId="92" w16cid:durableId="499194665">
    <w:abstractNumId w:val="66"/>
  </w:num>
  <w:num w:numId="93" w16cid:durableId="1305618856">
    <w:abstractNumId w:val="41"/>
  </w:num>
  <w:num w:numId="94" w16cid:durableId="1575316156">
    <w:abstractNumId w:val="83"/>
  </w:num>
  <w:num w:numId="95" w16cid:durableId="2037004823">
    <w:abstractNumId w:val="87"/>
  </w:num>
  <w:num w:numId="96" w16cid:durableId="1754811993">
    <w:abstractNumId w:val="57"/>
  </w:num>
  <w:num w:numId="97" w16cid:durableId="985549997">
    <w:abstractNumId w:val="51"/>
  </w:num>
  <w:num w:numId="98" w16cid:durableId="1438258723">
    <w:abstractNumId w:val="27"/>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9"/>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656"/>
    <w:rsid w:val="0000127E"/>
    <w:rsid w:val="00014CAC"/>
    <w:rsid w:val="000160A2"/>
    <w:rsid w:val="00017065"/>
    <w:rsid w:val="00025AE7"/>
    <w:rsid w:val="00033E15"/>
    <w:rsid w:val="00040B50"/>
    <w:rsid w:val="000550DF"/>
    <w:rsid w:val="00061148"/>
    <w:rsid w:val="000675F4"/>
    <w:rsid w:val="00067B59"/>
    <w:rsid w:val="000727B0"/>
    <w:rsid w:val="000807AF"/>
    <w:rsid w:val="0008127F"/>
    <w:rsid w:val="00083683"/>
    <w:rsid w:val="000914C1"/>
    <w:rsid w:val="0009281A"/>
    <w:rsid w:val="00094513"/>
    <w:rsid w:val="000951C3"/>
    <w:rsid w:val="00095E92"/>
    <w:rsid w:val="000A1ED2"/>
    <w:rsid w:val="000A3656"/>
    <w:rsid w:val="000A50DF"/>
    <w:rsid w:val="000B1D87"/>
    <w:rsid w:val="000B41E4"/>
    <w:rsid w:val="000C6B47"/>
    <w:rsid w:val="000D3AD6"/>
    <w:rsid w:val="000D5A89"/>
    <w:rsid w:val="000E5593"/>
    <w:rsid w:val="000E71BD"/>
    <w:rsid w:val="000E7335"/>
    <w:rsid w:val="000E7EE4"/>
    <w:rsid w:val="001009E9"/>
    <w:rsid w:val="00102F17"/>
    <w:rsid w:val="001109D3"/>
    <w:rsid w:val="0011571E"/>
    <w:rsid w:val="00117431"/>
    <w:rsid w:val="00121501"/>
    <w:rsid w:val="001228F8"/>
    <w:rsid w:val="00122DFD"/>
    <w:rsid w:val="00126C96"/>
    <w:rsid w:val="001307E8"/>
    <w:rsid w:val="001376B1"/>
    <w:rsid w:val="00140715"/>
    <w:rsid w:val="0014082A"/>
    <w:rsid w:val="001413D9"/>
    <w:rsid w:val="001433A7"/>
    <w:rsid w:val="00144257"/>
    <w:rsid w:val="00145DFA"/>
    <w:rsid w:val="00146059"/>
    <w:rsid w:val="00154DCD"/>
    <w:rsid w:val="00155570"/>
    <w:rsid w:val="00157C16"/>
    <w:rsid w:val="001626D8"/>
    <w:rsid w:val="00162E41"/>
    <w:rsid w:val="00165C2F"/>
    <w:rsid w:val="00170666"/>
    <w:rsid w:val="0017456A"/>
    <w:rsid w:val="0019476A"/>
    <w:rsid w:val="00196A93"/>
    <w:rsid w:val="001B1E62"/>
    <w:rsid w:val="001B48D1"/>
    <w:rsid w:val="001C785D"/>
    <w:rsid w:val="001E0346"/>
    <w:rsid w:val="001E1148"/>
    <w:rsid w:val="001E2F29"/>
    <w:rsid w:val="001E3DBA"/>
    <w:rsid w:val="001E63BD"/>
    <w:rsid w:val="001F4BB3"/>
    <w:rsid w:val="00200956"/>
    <w:rsid w:val="00200980"/>
    <w:rsid w:val="00216C24"/>
    <w:rsid w:val="0021707D"/>
    <w:rsid w:val="002265D0"/>
    <w:rsid w:val="00242218"/>
    <w:rsid w:val="00244486"/>
    <w:rsid w:val="00244D4B"/>
    <w:rsid w:val="00244E10"/>
    <w:rsid w:val="00250320"/>
    <w:rsid w:val="002505CA"/>
    <w:rsid w:val="00251405"/>
    <w:rsid w:val="002521B7"/>
    <w:rsid w:val="002626DB"/>
    <w:rsid w:val="002658CD"/>
    <w:rsid w:val="00270E79"/>
    <w:rsid w:val="002735E7"/>
    <w:rsid w:val="00274A95"/>
    <w:rsid w:val="00281445"/>
    <w:rsid w:val="00285962"/>
    <w:rsid w:val="00286F4F"/>
    <w:rsid w:val="002871C6"/>
    <w:rsid w:val="00287AEF"/>
    <w:rsid w:val="00291407"/>
    <w:rsid w:val="00292620"/>
    <w:rsid w:val="00294D2D"/>
    <w:rsid w:val="002A4757"/>
    <w:rsid w:val="002A4C91"/>
    <w:rsid w:val="002A6018"/>
    <w:rsid w:val="002A6093"/>
    <w:rsid w:val="002A67FE"/>
    <w:rsid w:val="002A6C8E"/>
    <w:rsid w:val="002A76B6"/>
    <w:rsid w:val="002A77BB"/>
    <w:rsid w:val="002B1772"/>
    <w:rsid w:val="002B196F"/>
    <w:rsid w:val="002B3993"/>
    <w:rsid w:val="002C2EC5"/>
    <w:rsid w:val="002C6A43"/>
    <w:rsid w:val="002D22D3"/>
    <w:rsid w:val="002D4A71"/>
    <w:rsid w:val="002D6CAB"/>
    <w:rsid w:val="002D7DA9"/>
    <w:rsid w:val="002E51E1"/>
    <w:rsid w:val="002F085B"/>
    <w:rsid w:val="002F12C0"/>
    <w:rsid w:val="002F4F23"/>
    <w:rsid w:val="002F5761"/>
    <w:rsid w:val="002F5B01"/>
    <w:rsid w:val="002F7625"/>
    <w:rsid w:val="002F7C1E"/>
    <w:rsid w:val="00307BCF"/>
    <w:rsid w:val="00310C5A"/>
    <w:rsid w:val="003158BE"/>
    <w:rsid w:val="00316FF8"/>
    <w:rsid w:val="0033548C"/>
    <w:rsid w:val="00335E76"/>
    <w:rsid w:val="00347568"/>
    <w:rsid w:val="0034765B"/>
    <w:rsid w:val="00363979"/>
    <w:rsid w:val="00372570"/>
    <w:rsid w:val="00376A8C"/>
    <w:rsid w:val="00380FB8"/>
    <w:rsid w:val="00381535"/>
    <w:rsid w:val="0038274B"/>
    <w:rsid w:val="00391F6A"/>
    <w:rsid w:val="003969A3"/>
    <w:rsid w:val="003971CD"/>
    <w:rsid w:val="003A124A"/>
    <w:rsid w:val="003C1EA5"/>
    <w:rsid w:val="003C2460"/>
    <w:rsid w:val="003C4683"/>
    <w:rsid w:val="003D0DD0"/>
    <w:rsid w:val="003E6540"/>
    <w:rsid w:val="0040074B"/>
    <w:rsid w:val="00400AEB"/>
    <w:rsid w:val="004012FA"/>
    <w:rsid w:val="00406D41"/>
    <w:rsid w:val="00407695"/>
    <w:rsid w:val="00415AFC"/>
    <w:rsid w:val="00420DEE"/>
    <w:rsid w:val="00442393"/>
    <w:rsid w:val="00454604"/>
    <w:rsid w:val="0045727C"/>
    <w:rsid w:val="00457AAB"/>
    <w:rsid w:val="004672BD"/>
    <w:rsid w:val="00477056"/>
    <w:rsid w:val="00481A94"/>
    <w:rsid w:val="00490AFD"/>
    <w:rsid w:val="004913A8"/>
    <w:rsid w:val="004950CD"/>
    <w:rsid w:val="004965C9"/>
    <w:rsid w:val="00497A6B"/>
    <w:rsid w:val="004A044B"/>
    <w:rsid w:val="004A2110"/>
    <w:rsid w:val="004A39AD"/>
    <w:rsid w:val="004A40AC"/>
    <w:rsid w:val="004B515E"/>
    <w:rsid w:val="004B6493"/>
    <w:rsid w:val="004B6DCC"/>
    <w:rsid w:val="004C337E"/>
    <w:rsid w:val="004C4A79"/>
    <w:rsid w:val="004D6446"/>
    <w:rsid w:val="004D6AA7"/>
    <w:rsid w:val="004E4030"/>
    <w:rsid w:val="004E5684"/>
    <w:rsid w:val="004E6F3C"/>
    <w:rsid w:val="004F1549"/>
    <w:rsid w:val="004F5DE6"/>
    <w:rsid w:val="00514109"/>
    <w:rsid w:val="005143D1"/>
    <w:rsid w:val="00522A49"/>
    <w:rsid w:val="00526349"/>
    <w:rsid w:val="0052792F"/>
    <w:rsid w:val="00531913"/>
    <w:rsid w:val="0053581D"/>
    <w:rsid w:val="00552115"/>
    <w:rsid w:val="00555CDB"/>
    <w:rsid w:val="00556A4E"/>
    <w:rsid w:val="005713C6"/>
    <w:rsid w:val="00571759"/>
    <w:rsid w:val="00572545"/>
    <w:rsid w:val="005737CC"/>
    <w:rsid w:val="00584697"/>
    <w:rsid w:val="00591912"/>
    <w:rsid w:val="005955B3"/>
    <w:rsid w:val="00595D28"/>
    <w:rsid w:val="005A3EB6"/>
    <w:rsid w:val="005A6A2E"/>
    <w:rsid w:val="005B07FF"/>
    <w:rsid w:val="005B3B85"/>
    <w:rsid w:val="005C00D7"/>
    <w:rsid w:val="005C1C21"/>
    <w:rsid w:val="005C3E3E"/>
    <w:rsid w:val="005D35A1"/>
    <w:rsid w:val="005E0106"/>
    <w:rsid w:val="005E092F"/>
    <w:rsid w:val="005E6C15"/>
    <w:rsid w:val="00610D5F"/>
    <w:rsid w:val="00617B74"/>
    <w:rsid w:val="006216D1"/>
    <w:rsid w:val="00624498"/>
    <w:rsid w:val="00625CA1"/>
    <w:rsid w:val="00627B21"/>
    <w:rsid w:val="00630C08"/>
    <w:rsid w:val="0063620A"/>
    <w:rsid w:val="0065145D"/>
    <w:rsid w:val="006539DF"/>
    <w:rsid w:val="006602CF"/>
    <w:rsid w:val="0066058C"/>
    <w:rsid w:val="006705A1"/>
    <w:rsid w:val="006715B0"/>
    <w:rsid w:val="006723F4"/>
    <w:rsid w:val="00673CE4"/>
    <w:rsid w:val="00674E38"/>
    <w:rsid w:val="006767B2"/>
    <w:rsid w:val="006770CF"/>
    <w:rsid w:val="0068506C"/>
    <w:rsid w:val="00685AF2"/>
    <w:rsid w:val="00687CB4"/>
    <w:rsid w:val="00691F45"/>
    <w:rsid w:val="006A172E"/>
    <w:rsid w:val="006A241D"/>
    <w:rsid w:val="006A3106"/>
    <w:rsid w:val="006A4BF2"/>
    <w:rsid w:val="006B22A3"/>
    <w:rsid w:val="006B7932"/>
    <w:rsid w:val="006C4BDA"/>
    <w:rsid w:val="006C580F"/>
    <w:rsid w:val="006D0EEA"/>
    <w:rsid w:val="006D37C4"/>
    <w:rsid w:val="006D4332"/>
    <w:rsid w:val="006D78E8"/>
    <w:rsid w:val="006E7254"/>
    <w:rsid w:val="006E7763"/>
    <w:rsid w:val="006F316A"/>
    <w:rsid w:val="006F3FAD"/>
    <w:rsid w:val="006F6676"/>
    <w:rsid w:val="006F7F96"/>
    <w:rsid w:val="00700F00"/>
    <w:rsid w:val="00705A25"/>
    <w:rsid w:val="00713CF0"/>
    <w:rsid w:val="00714692"/>
    <w:rsid w:val="00721D18"/>
    <w:rsid w:val="0072389D"/>
    <w:rsid w:val="00730763"/>
    <w:rsid w:val="0073771E"/>
    <w:rsid w:val="0074347B"/>
    <w:rsid w:val="00745172"/>
    <w:rsid w:val="00745A25"/>
    <w:rsid w:val="00753DA7"/>
    <w:rsid w:val="007672AC"/>
    <w:rsid w:val="007716BF"/>
    <w:rsid w:val="007774F3"/>
    <w:rsid w:val="00787A7A"/>
    <w:rsid w:val="007902D9"/>
    <w:rsid w:val="0079052E"/>
    <w:rsid w:val="00794CF0"/>
    <w:rsid w:val="007A0EB5"/>
    <w:rsid w:val="007A35AD"/>
    <w:rsid w:val="007A38FC"/>
    <w:rsid w:val="007A43DB"/>
    <w:rsid w:val="007A5973"/>
    <w:rsid w:val="007B3B76"/>
    <w:rsid w:val="007B59D6"/>
    <w:rsid w:val="007E74ED"/>
    <w:rsid w:val="007F2F32"/>
    <w:rsid w:val="007F3BC3"/>
    <w:rsid w:val="007F3E03"/>
    <w:rsid w:val="007F74F1"/>
    <w:rsid w:val="00800DE6"/>
    <w:rsid w:val="00806E6E"/>
    <w:rsid w:val="00812399"/>
    <w:rsid w:val="008144C4"/>
    <w:rsid w:val="008213EB"/>
    <w:rsid w:val="00823D57"/>
    <w:rsid w:val="00824D43"/>
    <w:rsid w:val="00825A00"/>
    <w:rsid w:val="00827BB2"/>
    <w:rsid w:val="0083211F"/>
    <w:rsid w:val="00832674"/>
    <w:rsid w:val="00833DDF"/>
    <w:rsid w:val="008402C7"/>
    <w:rsid w:val="008415AD"/>
    <w:rsid w:val="0084464B"/>
    <w:rsid w:val="008533BE"/>
    <w:rsid w:val="008552EC"/>
    <w:rsid w:val="00856088"/>
    <w:rsid w:val="00857DA7"/>
    <w:rsid w:val="00863E8E"/>
    <w:rsid w:val="00873018"/>
    <w:rsid w:val="008767E6"/>
    <w:rsid w:val="00882584"/>
    <w:rsid w:val="00895A05"/>
    <w:rsid w:val="008970F8"/>
    <w:rsid w:val="008A5C21"/>
    <w:rsid w:val="008B1BEC"/>
    <w:rsid w:val="008D2A60"/>
    <w:rsid w:val="008D50FA"/>
    <w:rsid w:val="008D6C7A"/>
    <w:rsid w:val="008E17E1"/>
    <w:rsid w:val="008E622A"/>
    <w:rsid w:val="008F0B0A"/>
    <w:rsid w:val="008F23AD"/>
    <w:rsid w:val="008F47A0"/>
    <w:rsid w:val="009033BF"/>
    <w:rsid w:val="00905CE2"/>
    <w:rsid w:val="00905F68"/>
    <w:rsid w:val="00906AA0"/>
    <w:rsid w:val="009101AF"/>
    <w:rsid w:val="0091383A"/>
    <w:rsid w:val="009140A4"/>
    <w:rsid w:val="00923E59"/>
    <w:rsid w:val="00925D45"/>
    <w:rsid w:val="00927087"/>
    <w:rsid w:val="009327C4"/>
    <w:rsid w:val="00932D7F"/>
    <w:rsid w:val="0093796C"/>
    <w:rsid w:val="00946072"/>
    <w:rsid w:val="00951A1D"/>
    <w:rsid w:val="00951A25"/>
    <w:rsid w:val="00961BDF"/>
    <w:rsid w:val="009623BD"/>
    <w:rsid w:val="0096246C"/>
    <w:rsid w:val="00975BDB"/>
    <w:rsid w:val="00984993"/>
    <w:rsid w:val="00986A8F"/>
    <w:rsid w:val="00987070"/>
    <w:rsid w:val="009917EA"/>
    <w:rsid w:val="00991C6F"/>
    <w:rsid w:val="009929E5"/>
    <w:rsid w:val="009A0C19"/>
    <w:rsid w:val="009A2AAB"/>
    <w:rsid w:val="009B2AC6"/>
    <w:rsid w:val="009B7876"/>
    <w:rsid w:val="009C5113"/>
    <w:rsid w:val="009C54F5"/>
    <w:rsid w:val="009C6FFC"/>
    <w:rsid w:val="009D642D"/>
    <w:rsid w:val="009D78EC"/>
    <w:rsid w:val="009E2C2D"/>
    <w:rsid w:val="009E6351"/>
    <w:rsid w:val="00A076D9"/>
    <w:rsid w:val="00A12C6E"/>
    <w:rsid w:val="00A210A5"/>
    <w:rsid w:val="00A23E06"/>
    <w:rsid w:val="00A23FBF"/>
    <w:rsid w:val="00A252BE"/>
    <w:rsid w:val="00A26FBD"/>
    <w:rsid w:val="00A30D1C"/>
    <w:rsid w:val="00A3174D"/>
    <w:rsid w:val="00A31CAB"/>
    <w:rsid w:val="00A44519"/>
    <w:rsid w:val="00A447F9"/>
    <w:rsid w:val="00A56F28"/>
    <w:rsid w:val="00A61ABF"/>
    <w:rsid w:val="00A67545"/>
    <w:rsid w:val="00A86680"/>
    <w:rsid w:val="00A93213"/>
    <w:rsid w:val="00A95D12"/>
    <w:rsid w:val="00AA4558"/>
    <w:rsid w:val="00AA4F0D"/>
    <w:rsid w:val="00AA5429"/>
    <w:rsid w:val="00AB1921"/>
    <w:rsid w:val="00AB1C79"/>
    <w:rsid w:val="00AB4A57"/>
    <w:rsid w:val="00AC2DE4"/>
    <w:rsid w:val="00AC30A9"/>
    <w:rsid w:val="00AC3129"/>
    <w:rsid w:val="00AC32C1"/>
    <w:rsid w:val="00AC57D8"/>
    <w:rsid w:val="00AC587D"/>
    <w:rsid w:val="00AD0AE7"/>
    <w:rsid w:val="00AD2F2C"/>
    <w:rsid w:val="00AD4049"/>
    <w:rsid w:val="00AE1C16"/>
    <w:rsid w:val="00AE5F20"/>
    <w:rsid w:val="00AE6C47"/>
    <w:rsid w:val="00B065E1"/>
    <w:rsid w:val="00B1605A"/>
    <w:rsid w:val="00B17A93"/>
    <w:rsid w:val="00B21B00"/>
    <w:rsid w:val="00B23CE0"/>
    <w:rsid w:val="00B244CB"/>
    <w:rsid w:val="00B31530"/>
    <w:rsid w:val="00B34AAA"/>
    <w:rsid w:val="00B42D26"/>
    <w:rsid w:val="00B44F62"/>
    <w:rsid w:val="00B546EA"/>
    <w:rsid w:val="00B65D63"/>
    <w:rsid w:val="00B660AF"/>
    <w:rsid w:val="00B66153"/>
    <w:rsid w:val="00B7590F"/>
    <w:rsid w:val="00B83C7B"/>
    <w:rsid w:val="00B8422A"/>
    <w:rsid w:val="00B858BA"/>
    <w:rsid w:val="00B93ABB"/>
    <w:rsid w:val="00B953A3"/>
    <w:rsid w:val="00BA10E8"/>
    <w:rsid w:val="00BA1CBF"/>
    <w:rsid w:val="00BA3836"/>
    <w:rsid w:val="00BA4BED"/>
    <w:rsid w:val="00BA7AD7"/>
    <w:rsid w:val="00BA7E47"/>
    <w:rsid w:val="00BB1DAD"/>
    <w:rsid w:val="00BB35B5"/>
    <w:rsid w:val="00BB5D0F"/>
    <w:rsid w:val="00BC3CD4"/>
    <w:rsid w:val="00BC523A"/>
    <w:rsid w:val="00BD3D76"/>
    <w:rsid w:val="00BD48DC"/>
    <w:rsid w:val="00BE21E3"/>
    <w:rsid w:val="00BE2620"/>
    <w:rsid w:val="00BE77AE"/>
    <w:rsid w:val="00BF607C"/>
    <w:rsid w:val="00BF6E00"/>
    <w:rsid w:val="00C008C8"/>
    <w:rsid w:val="00C02351"/>
    <w:rsid w:val="00C04C4B"/>
    <w:rsid w:val="00C121D9"/>
    <w:rsid w:val="00C14219"/>
    <w:rsid w:val="00C272F8"/>
    <w:rsid w:val="00C33872"/>
    <w:rsid w:val="00C53ED0"/>
    <w:rsid w:val="00C60706"/>
    <w:rsid w:val="00C70368"/>
    <w:rsid w:val="00C724AB"/>
    <w:rsid w:val="00C75D6C"/>
    <w:rsid w:val="00C81A35"/>
    <w:rsid w:val="00C82D6D"/>
    <w:rsid w:val="00C83613"/>
    <w:rsid w:val="00C87AB6"/>
    <w:rsid w:val="00C948DE"/>
    <w:rsid w:val="00C94E77"/>
    <w:rsid w:val="00C96347"/>
    <w:rsid w:val="00CA3998"/>
    <w:rsid w:val="00CA3D3C"/>
    <w:rsid w:val="00CB0D30"/>
    <w:rsid w:val="00CB2204"/>
    <w:rsid w:val="00CB5194"/>
    <w:rsid w:val="00CB6619"/>
    <w:rsid w:val="00CB786D"/>
    <w:rsid w:val="00CD567F"/>
    <w:rsid w:val="00CE11D6"/>
    <w:rsid w:val="00CE1869"/>
    <w:rsid w:val="00CE40B5"/>
    <w:rsid w:val="00CF0DDE"/>
    <w:rsid w:val="00CF1511"/>
    <w:rsid w:val="00CF42BA"/>
    <w:rsid w:val="00CF610D"/>
    <w:rsid w:val="00D156B2"/>
    <w:rsid w:val="00D203D0"/>
    <w:rsid w:val="00D205BA"/>
    <w:rsid w:val="00D24101"/>
    <w:rsid w:val="00D300C4"/>
    <w:rsid w:val="00D36A59"/>
    <w:rsid w:val="00D37036"/>
    <w:rsid w:val="00D57FF1"/>
    <w:rsid w:val="00D65045"/>
    <w:rsid w:val="00D73F52"/>
    <w:rsid w:val="00D73F5B"/>
    <w:rsid w:val="00D75AA6"/>
    <w:rsid w:val="00D7695E"/>
    <w:rsid w:val="00D77B26"/>
    <w:rsid w:val="00D77B67"/>
    <w:rsid w:val="00D81A77"/>
    <w:rsid w:val="00D81F31"/>
    <w:rsid w:val="00D9007B"/>
    <w:rsid w:val="00D93860"/>
    <w:rsid w:val="00DA1214"/>
    <w:rsid w:val="00DA39F5"/>
    <w:rsid w:val="00DA49C2"/>
    <w:rsid w:val="00DB0287"/>
    <w:rsid w:val="00DB202E"/>
    <w:rsid w:val="00DB3A10"/>
    <w:rsid w:val="00DB3FF9"/>
    <w:rsid w:val="00DB74D8"/>
    <w:rsid w:val="00DC177C"/>
    <w:rsid w:val="00DC4C98"/>
    <w:rsid w:val="00DC70FD"/>
    <w:rsid w:val="00DD59B5"/>
    <w:rsid w:val="00DD6E11"/>
    <w:rsid w:val="00DE4BD5"/>
    <w:rsid w:val="00DF2009"/>
    <w:rsid w:val="00DF5CDA"/>
    <w:rsid w:val="00DF71D6"/>
    <w:rsid w:val="00E01BED"/>
    <w:rsid w:val="00E01DD1"/>
    <w:rsid w:val="00E2361C"/>
    <w:rsid w:val="00E2722C"/>
    <w:rsid w:val="00E37152"/>
    <w:rsid w:val="00E42094"/>
    <w:rsid w:val="00E438E9"/>
    <w:rsid w:val="00E47926"/>
    <w:rsid w:val="00E52C7A"/>
    <w:rsid w:val="00E52E17"/>
    <w:rsid w:val="00E60E60"/>
    <w:rsid w:val="00E62DD1"/>
    <w:rsid w:val="00E660F4"/>
    <w:rsid w:val="00E671FE"/>
    <w:rsid w:val="00E67E28"/>
    <w:rsid w:val="00E72659"/>
    <w:rsid w:val="00E75216"/>
    <w:rsid w:val="00E754F4"/>
    <w:rsid w:val="00E77B1E"/>
    <w:rsid w:val="00E845DC"/>
    <w:rsid w:val="00E85F38"/>
    <w:rsid w:val="00E90A4F"/>
    <w:rsid w:val="00E919D7"/>
    <w:rsid w:val="00E96BF1"/>
    <w:rsid w:val="00EA4B3C"/>
    <w:rsid w:val="00EA4E37"/>
    <w:rsid w:val="00EB1E76"/>
    <w:rsid w:val="00EC529D"/>
    <w:rsid w:val="00ED18F6"/>
    <w:rsid w:val="00ED7715"/>
    <w:rsid w:val="00EE1337"/>
    <w:rsid w:val="00EF18E5"/>
    <w:rsid w:val="00EF24D9"/>
    <w:rsid w:val="00EF3A76"/>
    <w:rsid w:val="00EF71B7"/>
    <w:rsid w:val="00F00262"/>
    <w:rsid w:val="00F034D8"/>
    <w:rsid w:val="00F03B76"/>
    <w:rsid w:val="00F063EA"/>
    <w:rsid w:val="00F104DD"/>
    <w:rsid w:val="00F30433"/>
    <w:rsid w:val="00F3353C"/>
    <w:rsid w:val="00F370AA"/>
    <w:rsid w:val="00F4352A"/>
    <w:rsid w:val="00F4359F"/>
    <w:rsid w:val="00F44539"/>
    <w:rsid w:val="00F501F3"/>
    <w:rsid w:val="00F54AD6"/>
    <w:rsid w:val="00F63137"/>
    <w:rsid w:val="00F6365E"/>
    <w:rsid w:val="00F64CAE"/>
    <w:rsid w:val="00F75A8E"/>
    <w:rsid w:val="00F77BED"/>
    <w:rsid w:val="00F838A1"/>
    <w:rsid w:val="00F83D49"/>
    <w:rsid w:val="00F927E3"/>
    <w:rsid w:val="00F937A6"/>
    <w:rsid w:val="00F93FD9"/>
    <w:rsid w:val="00F960F4"/>
    <w:rsid w:val="00F97D58"/>
    <w:rsid w:val="00FA4DD0"/>
    <w:rsid w:val="00FA52A1"/>
    <w:rsid w:val="00FB250B"/>
    <w:rsid w:val="00FB4120"/>
    <w:rsid w:val="00FB443F"/>
    <w:rsid w:val="00FD0AA2"/>
    <w:rsid w:val="00FD14CC"/>
    <w:rsid w:val="00FE0902"/>
    <w:rsid w:val="00FE6359"/>
    <w:rsid w:val="00FF3375"/>
    <w:rsid w:val="00FF74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692726"/>
  <w15:chartTrackingRefBased/>
  <w15:docId w15:val="{8E6A95A8-E3C1-49B2-9669-BF93FABD9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23AD"/>
    <w:pPr>
      <w:widowControl w:val="0"/>
      <w:autoSpaceDE w:val="0"/>
      <w:autoSpaceDN w:val="0"/>
      <w:spacing w:before="60" w:after="60" w:line="240" w:lineRule="auto"/>
      <w:jc w:val="both"/>
    </w:pPr>
    <w:rPr>
      <w:rFonts w:ascii="Calibri" w:hAnsi="Calibri" w:cs="Times New Roman"/>
      <w:sz w:val="20"/>
      <w:lang w:val="en-IE"/>
    </w:rPr>
  </w:style>
  <w:style w:type="paragraph" w:styleId="Heading1">
    <w:name w:val="heading 1"/>
    <w:basedOn w:val="Normal"/>
    <w:next w:val="Normal"/>
    <w:link w:val="Heading1Char"/>
    <w:uiPriority w:val="9"/>
    <w:qFormat/>
    <w:rsid w:val="00292620"/>
    <w:pPr>
      <w:keepNext/>
      <w:tabs>
        <w:tab w:val="left" w:pos="851"/>
      </w:tabs>
      <w:spacing w:before="360" w:after="360"/>
      <w:ind w:left="851" w:hanging="851"/>
      <w:outlineLvl w:val="0"/>
    </w:pPr>
    <w:rPr>
      <w:rFonts w:cs="Arial"/>
      <w:b/>
      <w:bCs/>
      <w:caps/>
      <w:color w:val="365F91" w:themeColor="accent1" w:themeShade="BF"/>
      <w:kern w:val="32"/>
      <w:sz w:val="32"/>
      <w:szCs w:val="28"/>
    </w:rPr>
  </w:style>
  <w:style w:type="paragraph" w:styleId="Heading2">
    <w:name w:val="heading 2"/>
    <w:basedOn w:val="Heading1"/>
    <w:next w:val="Normal"/>
    <w:link w:val="Heading2Char"/>
    <w:uiPriority w:val="9"/>
    <w:unhideWhenUsed/>
    <w:qFormat/>
    <w:rsid w:val="00292620"/>
    <w:pPr>
      <w:keepLines/>
      <w:spacing w:before="240" w:after="240"/>
      <w:outlineLvl w:val="1"/>
    </w:pPr>
    <w:rPr>
      <w:rFonts w:eastAsiaTheme="majorEastAsia" w:cstheme="majorBidi"/>
      <w:sz w:val="28"/>
      <w:szCs w:val="26"/>
    </w:rPr>
  </w:style>
  <w:style w:type="paragraph" w:styleId="Heading3">
    <w:name w:val="heading 3"/>
    <w:basedOn w:val="Normal"/>
    <w:next w:val="Normal"/>
    <w:link w:val="Heading3Char"/>
    <w:uiPriority w:val="9"/>
    <w:unhideWhenUsed/>
    <w:qFormat/>
    <w:rsid w:val="001413D9"/>
    <w:pPr>
      <w:keepNext/>
      <w:keepLines/>
      <w:tabs>
        <w:tab w:val="left" w:pos="567"/>
      </w:tabs>
      <w:spacing w:before="40"/>
      <w:ind w:left="567" w:hanging="567"/>
      <w:outlineLvl w:val="2"/>
    </w:pPr>
    <w:rPr>
      <w:rFonts w:eastAsiaTheme="majorEastAsia" w:cs="Calibri"/>
      <w:b/>
      <w:color w:val="365F91" w:themeColor="accent1" w:themeShade="BF"/>
      <w:sz w:val="24"/>
    </w:rPr>
  </w:style>
  <w:style w:type="paragraph" w:styleId="Heading4">
    <w:name w:val="heading 4"/>
    <w:basedOn w:val="Heading1"/>
    <w:next w:val="Normal"/>
    <w:link w:val="Heading4Char"/>
    <w:qFormat/>
    <w:rsid w:val="001413D9"/>
    <w:pPr>
      <w:outlineLvl w:val="3"/>
    </w:pPr>
    <w:rPr>
      <w:b w:val="0"/>
      <w:bCs w:val="0"/>
      <w:i/>
      <w:caps w:val="0"/>
      <w:sz w:val="24"/>
    </w:rPr>
  </w:style>
  <w:style w:type="paragraph" w:styleId="Heading5">
    <w:name w:val="heading 5"/>
    <w:basedOn w:val="Normal"/>
    <w:next w:val="Normal"/>
    <w:link w:val="Heading5Char"/>
    <w:uiPriority w:val="9"/>
    <w:semiHidden/>
    <w:unhideWhenUsed/>
    <w:qFormat/>
    <w:rsid w:val="00242218"/>
    <w:pPr>
      <w:keepNext/>
      <w:keepLines/>
      <w:spacing w:before="200"/>
      <w:outlineLvl w:val="4"/>
    </w:pPr>
    <w:rPr>
      <w:rFonts w:eastAsiaTheme="majorEastAsia" w:cstheme="majorBidi"/>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e symbol,Rimando nota a piè di pagina1,footnote sign,BVI fnr,Voetnootverwijzing,Nota a piè di pagina,(Footnote Reference),SUPERS,EN Footnote Reference,Footnote number,fr,o,Footnotemark,FR,Footnotemark1,Footnotemark2"/>
    <w:qFormat/>
    <w:rsid w:val="00420DEE"/>
    <w:rPr>
      <w:rFonts w:ascii="Calibri" w:hAnsi="Calibri"/>
      <w:sz w:val="20"/>
      <w:vertAlign w:val="superscript"/>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autoRedefine/>
    <w:unhideWhenUsed/>
    <w:qFormat/>
    <w:rsid w:val="00244E10"/>
    <w:pPr>
      <w:tabs>
        <w:tab w:val="left" w:pos="360"/>
        <w:tab w:val="left" w:pos="1800"/>
      </w:tabs>
      <w:spacing w:before="0" w:after="0"/>
      <w:ind w:left="270" w:hanging="284"/>
    </w:pPr>
    <w:rPr>
      <w:rFonts w:eastAsiaTheme="minorEastAsia" w:cstheme="minorHAnsi"/>
      <w:sz w:val="18"/>
      <w:szCs w:val="16"/>
      <w:lang w:eastAsia="it-IT"/>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qFormat/>
    <w:rsid w:val="00244E10"/>
    <w:rPr>
      <w:rFonts w:ascii="Calibri" w:eastAsiaTheme="minorEastAsia" w:hAnsi="Calibri" w:cstheme="minorHAnsi"/>
      <w:sz w:val="18"/>
      <w:szCs w:val="16"/>
      <w:lang w:val="en-IE" w:eastAsia="it-IT"/>
    </w:rPr>
  </w:style>
  <w:style w:type="character" w:customStyle="1" w:styleId="Heading1Char">
    <w:name w:val="Heading 1 Char"/>
    <w:basedOn w:val="DefaultParagraphFont"/>
    <w:link w:val="Heading1"/>
    <w:uiPriority w:val="9"/>
    <w:rsid w:val="00292620"/>
    <w:rPr>
      <w:rFonts w:ascii="Calibri" w:hAnsi="Calibri" w:cs="Arial"/>
      <w:b/>
      <w:bCs/>
      <w:caps/>
      <w:color w:val="365F91" w:themeColor="accent1" w:themeShade="BF"/>
      <w:kern w:val="32"/>
      <w:sz w:val="32"/>
      <w:szCs w:val="28"/>
      <w:lang w:val="en-IE"/>
    </w:rPr>
  </w:style>
  <w:style w:type="paragraph" w:styleId="Title">
    <w:name w:val="Title"/>
    <w:basedOn w:val="Normal"/>
    <w:next w:val="Normal"/>
    <w:link w:val="TitleChar"/>
    <w:uiPriority w:val="10"/>
    <w:qFormat/>
    <w:rsid w:val="00C83613"/>
    <w:pPr>
      <w:pBdr>
        <w:left w:val="single" w:sz="8" w:space="4" w:color="4F81BD" w:themeColor="accent1"/>
        <w:bottom w:val="single" w:sz="8" w:space="4" w:color="4F81BD" w:themeColor="accent1"/>
      </w:pBdr>
      <w:tabs>
        <w:tab w:val="left" w:pos="567"/>
      </w:tabs>
      <w:spacing w:after="240"/>
      <w:ind w:left="567" w:hanging="567"/>
      <w:contextualSpacing/>
    </w:pPr>
    <w:rPr>
      <w:rFonts w:eastAsiaTheme="majorEastAsia" w:cstheme="majorBidi"/>
      <w:b/>
      <w:smallCaps/>
      <w:color w:val="365F91" w:themeColor="accent1" w:themeShade="BF"/>
      <w:spacing w:val="5"/>
      <w:kern w:val="28"/>
      <w:sz w:val="32"/>
      <w:szCs w:val="52"/>
      <w14:reflection w14:blurRad="0" w14:stA="0" w14:stPos="0" w14:endA="0" w14:endPos="35000" w14:dist="0" w14:dir="0" w14:fadeDir="0" w14:sx="0" w14:sy="0" w14:kx="0" w14:ky="0" w14:algn="b"/>
    </w:rPr>
  </w:style>
  <w:style w:type="character" w:customStyle="1" w:styleId="TitleChar">
    <w:name w:val="Title Char"/>
    <w:basedOn w:val="DefaultParagraphFont"/>
    <w:link w:val="Title"/>
    <w:uiPriority w:val="10"/>
    <w:rsid w:val="00C83613"/>
    <w:rPr>
      <w:rFonts w:ascii="Calibri" w:eastAsiaTheme="majorEastAsia" w:hAnsi="Calibri" w:cstheme="majorBidi"/>
      <w:b/>
      <w:smallCaps/>
      <w:color w:val="365F91" w:themeColor="accent1" w:themeShade="BF"/>
      <w:spacing w:val="5"/>
      <w:kern w:val="28"/>
      <w:sz w:val="32"/>
      <w:szCs w:val="52"/>
      <w14:reflection w14:blurRad="0" w14:stA="0" w14:stPos="0" w14:endA="0" w14:endPos="35000" w14:dist="0" w14:dir="0" w14:fadeDir="0" w14:sx="0" w14:sy="0" w14:kx="0" w14:ky="0" w14:algn="b"/>
    </w:rPr>
  </w:style>
  <w:style w:type="character" w:customStyle="1" w:styleId="Heading2Char">
    <w:name w:val="Heading 2 Char"/>
    <w:basedOn w:val="DefaultParagraphFont"/>
    <w:link w:val="Heading2"/>
    <w:uiPriority w:val="9"/>
    <w:rsid w:val="00292620"/>
    <w:rPr>
      <w:rFonts w:ascii="Calibri" w:eastAsiaTheme="majorEastAsia" w:hAnsi="Calibri" w:cstheme="majorBidi"/>
      <w:b/>
      <w:bCs/>
      <w:caps/>
      <w:color w:val="365F91" w:themeColor="accent1" w:themeShade="BF"/>
      <w:kern w:val="32"/>
      <w:sz w:val="28"/>
      <w:szCs w:val="26"/>
      <w:lang w:val="en-IE"/>
    </w:rPr>
  </w:style>
  <w:style w:type="paragraph" w:customStyle="1" w:styleId="Numerato1">
    <w:name w:val="Numerato 1"/>
    <w:basedOn w:val="Normal"/>
    <w:next w:val="Normal"/>
    <w:link w:val="Numerato1Carattere"/>
    <w:autoRedefine/>
    <w:qFormat/>
    <w:rsid w:val="005B3B85"/>
    <w:pPr>
      <w:tabs>
        <w:tab w:val="left" w:pos="567"/>
      </w:tabs>
      <w:ind w:left="567" w:hanging="283"/>
    </w:pPr>
  </w:style>
  <w:style w:type="character" w:customStyle="1" w:styleId="Numerato1Carattere">
    <w:name w:val="Numerato 1 Carattere"/>
    <w:basedOn w:val="DefaultParagraphFont"/>
    <w:link w:val="Numerato1"/>
    <w:rsid w:val="005B3B85"/>
    <w:rPr>
      <w:rFonts w:ascii="Calibri" w:hAnsi="Calibri"/>
      <w:sz w:val="24"/>
    </w:rPr>
  </w:style>
  <w:style w:type="paragraph" w:styleId="ListParagraph">
    <w:name w:val="List Paragraph"/>
    <w:aliases w:val="Elenco_2,Question,Normal bullet 2,Elenco VOX,Bullet list,Numbered List,Elenco num ARGEA,Titolo linee di attività,List Paragraph1,Table of contents numbered,Bullet 1,1st level - Bullet List Paragraph,Elenco1,Elenco a colori - Colore 11"/>
    <w:basedOn w:val="Normal"/>
    <w:link w:val="ListParagraphChar"/>
    <w:uiPriority w:val="34"/>
    <w:qFormat/>
    <w:rsid w:val="00571759"/>
    <w:pPr>
      <w:tabs>
        <w:tab w:val="left" w:pos="851"/>
      </w:tabs>
      <w:ind w:left="1276" w:hanging="851"/>
      <w:contextualSpacing/>
    </w:pPr>
    <w:rPr>
      <w:bCs/>
      <w:iCs/>
    </w:rPr>
  </w:style>
  <w:style w:type="character" w:customStyle="1" w:styleId="Titolo2Carattere1">
    <w:name w:val="Titolo 2 Carattere1"/>
    <w:aliases w:val="Titolo 2 Carattere Carattere Carattere,Titolo 2 Carattere Carattere Carattere Carattere Carattere Carattere Carattere Carattere Carattere,Titolo 2 Carattere Carattere Carattere Carattere Carattere Carattere"/>
    <w:basedOn w:val="DefaultParagraphFont"/>
    <w:rsid w:val="00287AEF"/>
    <w:rPr>
      <w:rFonts w:ascii="Calibri" w:hAnsi="Calibri"/>
      <w:b/>
      <w:bCs/>
      <w:iCs/>
      <w:smallCaps/>
      <w:sz w:val="24"/>
      <w:szCs w:val="28"/>
    </w:rPr>
  </w:style>
  <w:style w:type="character" w:customStyle="1" w:styleId="Heading3Char">
    <w:name w:val="Heading 3 Char"/>
    <w:basedOn w:val="DefaultParagraphFont"/>
    <w:link w:val="Heading3"/>
    <w:uiPriority w:val="9"/>
    <w:rsid w:val="001413D9"/>
    <w:rPr>
      <w:rFonts w:ascii="Calibri" w:eastAsiaTheme="majorEastAsia" w:hAnsi="Calibri" w:cs="Calibri"/>
      <w:b/>
      <w:color w:val="365F91" w:themeColor="accent1" w:themeShade="BF"/>
      <w:sz w:val="24"/>
      <w:lang w:eastAsia="it-IT"/>
    </w:rPr>
  </w:style>
  <w:style w:type="character" w:customStyle="1" w:styleId="Heading4Char">
    <w:name w:val="Heading 4 Char"/>
    <w:basedOn w:val="DefaultParagraphFont"/>
    <w:link w:val="Heading4"/>
    <w:rsid w:val="001413D9"/>
    <w:rPr>
      <w:rFonts w:ascii="Calibri" w:eastAsia="Times New Roman" w:hAnsi="Calibri" w:cs="Times New Roman"/>
      <w:bCs/>
      <w:i/>
      <w:color w:val="365F91" w:themeColor="accent1" w:themeShade="BF"/>
      <w:kern w:val="28"/>
      <w:sz w:val="24"/>
      <w:szCs w:val="28"/>
      <w:lang w:val="en-US" w:eastAsia="it-IT"/>
      <w14:shadow w14:blurRad="50800" w14:dist="38100" w14:dir="2700000" w14:sx="100000" w14:sy="100000" w14:kx="0" w14:ky="0" w14:algn="tl">
        <w14:srgbClr w14:val="000000">
          <w14:alpha w14:val="60000"/>
        </w14:srgbClr>
      </w14:shadow>
    </w:rPr>
  </w:style>
  <w:style w:type="paragraph" w:styleId="Subtitle">
    <w:name w:val="Subtitle"/>
    <w:basedOn w:val="Normal"/>
    <w:next w:val="Normal"/>
    <w:link w:val="SubtitleChar"/>
    <w:uiPriority w:val="11"/>
    <w:qFormat/>
    <w:rsid w:val="00376A8C"/>
    <w:pPr>
      <w:numPr>
        <w:ilvl w:val="1"/>
      </w:numPr>
      <w:jc w:val="left"/>
    </w:pPr>
    <w:rPr>
      <w:rFonts w:eastAsiaTheme="majorEastAsia" w:cstheme="majorBidi"/>
      <w:i/>
      <w:iCs/>
      <w:color w:val="595959" w:themeColor="text1" w:themeTint="A6"/>
      <w:spacing w:val="15"/>
      <w:szCs w:val="24"/>
    </w:rPr>
  </w:style>
  <w:style w:type="character" w:customStyle="1" w:styleId="SubtitleChar">
    <w:name w:val="Subtitle Char"/>
    <w:basedOn w:val="DefaultParagraphFont"/>
    <w:link w:val="Subtitle"/>
    <w:uiPriority w:val="11"/>
    <w:rsid w:val="00376A8C"/>
    <w:rPr>
      <w:rFonts w:ascii="Calibri" w:eastAsiaTheme="majorEastAsia" w:hAnsi="Calibri" w:cstheme="majorBidi"/>
      <w:i/>
      <w:iCs/>
      <w:color w:val="595959" w:themeColor="text1" w:themeTint="A6"/>
      <w:spacing w:val="15"/>
      <w:sz w:val="24"/>
      <w:szCs w:val="24"/>
    </w:rPr>
  </w:style>
  <w:style w:type="character" w:styleId="IntenseEmphasis">
    <w:name w:val="Intense Emphasis"/>
    <w:basedOn w:val="DefaultParagraphFont"/>
    <w:uiPriority w:val="21"/>
    <w:qFormat/>
    <w:rsid w:val="007B3B76"/>
    <w:rPr>
      <w:rFonts w:ascii="Calibri" w:hAnsi="Calibri"/>
      <w:b/>
      <w:bCs/>
      <w:i/>
      <w:iCs/>
      <w:color w:val="595959" w:themeColor="text1" w:themeTint="A6"/>
    </w:rPr>
  </w:style>
  <w:style w:type="paragraph" w:styleId="IntenseQuote">
    <w:name w:val="Intense Quote"/>
    <w:basedOn w:val="Normal"/>
    <w:next w:val="Normal"/>
    <w:link w:val="IntenseQuoteChar"/>
    <w:uiPriority w:val="30"/>
    <w:qFormat/>
    <w:rsid w:val="007B3B76"/>
    <w:pPr>
      <w:pBdr>
        <w:bottom w:val="single" w:sz="4" w:space="4" w:color="4F81BD" w:themeColor="accent1"/>
      </w:pBdr>
      <w:spacing w:before="200" w:after="280"/>
      <w:ind w:left="936" w:right="936"/>
      <w:jc w:val="left"/>
    </w:pPr>
    <w:rPr>
      <w:b/>
      <w:bCs/>
      <w:i/>
      <w:iCs/>
      <w:color w:val="595959" w:themeColor="text1" w:themeTint="A6"/>
    </w:rPr>
  </w:style>
  <w:style w:type="character" w:customStyle="1" w:styleId="IntenseQuoteChar">
    <w:name w:val="Intense Quote Char"/>
    <w:basedOn w:val="DefaultParagraphFont"/>
    <w:link w:val="IntenseQuote"/>
    <w:uiPriority w:val="30"/>
    <w:rsid w:val="007B3B76"/>
    <w:rPr>
      <w:b/>
      <w:bCs/>
      <w:i/>
      <w:iCs/>
      <w:color w:val="595959" w:themeColor="text1" w:themeTint="A6"/>
    </w:rPr>
  </w:style>
  <w:style w:type="character" w:styleId="Strong">
    <w:name w:val="Strong"/>
    <w:basedOn w:val="DefaultParagraphFont"/>
    <w:uiPriority w:val="22"/>
    <w:qFormat/>
    <w:rsid w:val="00481A94"/>
    <w:rPr>
      <w:rFonts w:ascii="Calibri" w:hAnsi="Calibri"/>
      <w:b/>
      <w:bCs/>
    </w:rPr>
  </w:style>
  <w:style w:type="character" w:customStyle="1" w:styleId="Heading5Char">
    <w:name w:val="Heading 5 Char"/>
    <w:basedOn w:val="DefaultParagraphFont"/>
    <w:link w:val="Heading5"/>
    <w:uiPriority w:val="9"/>
    <w:semiHidden/>
    <w:rsid w:val="00242218"/>
    <w:rPr>
      <w:rFonts w:ascii="Calibri" w:eastAsiaTheme="majorEastAsia" w:hAnsi="Calibri" w:cstheme="majorBidi"/>
      <w:color w:val="595959" w:themeColor="text1" w:themeTint="A6"/>
    </w:rPr>
  </w:style>
  <w:style w:type="character" w:styleId="IntenseReference">
    <w:name w:val="Intense Reference"/>
    <w:basedOn w:val="DefaultParagraphFont"/>
    <w:uiPriority w:val="32"/>
    <w:qFormat/>
    <w:rsid w:val="005E0106"/>
    <w:rPr>
      <w:rFonts w:ascii="Calibri" w:hAnsi="Calibri"/>
      <w:b/>
      <w:bCs/>
      <w:smallCaps/>
      <w:color w:val="7F7F7F" w:themeColor="text1" w:themeTint="80"/>
      <w:spacing w:val="5"/>
      <w:sz w:val="20"/>
    </w:rPr>
  </w:style>
  <w:style w:type="paragraph" w:customStyle="1" w:styleId="TitoloTabella">
    <w:name w:val="TitoloTabella"/>
    <w:basedOn w:val="Normal"/>
    <w:next w:val="Normal"/>
    <w:qFormat/>
    <w:rsid w:val="00E75216"/>
    <w:rPr>
      <w:rFonts w:eastAsia="Calibri Light" w:cs="Calibri Light"/>
      <w:b/>
      <w:color w:val="365F91" w:themeColor="accent1" w:themeShade="BF"/>
      <w:lang w:bidi="it-IT"/>
    </w:rPr>
  </w:style>
  <w:style w:type="paragraph" w:customStyle="1" w:styleId="Paragrafoelenco1">
    <w:name w:val="Paragrafo elenco1"/>
    <w:basedOn w:val="Normal"/>
    <w:next w:val="ListParagraph"/>
    <w:qFormat/>
    <w:rsid w:val="00A12C6E"/>
    <w:rPr>
      <w:bCs/>
      <w:iCs/>
    </w:rPr>
  </w:style>
  <w:style w:type="character" w:customStyle="1" w:styleId="ListParagraphChar">
    <w:name w:val="List Paragraph Char"/>
    <w:aliases w:val="Elenco_2 Char,Question Char,Normal bullet 2 Char,Elenco VOX Char,Bullet list Char,Numbered List Char,Elenco num ARGEA Char,Titolo linee di attività Char,List Paragraph1 Char,Table of contents numbered Char,Bullet 1 Char,Elenco1 Char"/>
    <w:link w:val="ListParagraph"/>
    <w:uiPriority w:val="34"/>
    <w:qFormat/>
    <w:locked/>
    <w:rsid w:val="00571759"/>
    <w:rPr>
      <w:rFonts w:ascii="Gill Sans MT" w:hAnsi="Gill Sans MT"/>
      <w:bCs/>
      <w:iCs/>
      <w:sz w:val="20"/>
    </w:rPr>
  </w:style>
  <w:style w:type="paragraph" w:styleId="Header">
    <w:name w:val="header"/>
    <w:basedOn w:val="Normal"/>
    <w:link w:val="HeaderChar"/>
    <w:uiPriority w:val="99"/>
    <w:unhideWhenUsed/>
    <w:rsid w:val="000A3656"/>
    <w:pPr>
      <w:tabs>
        <w:tab w:val="center" w:pos="4819"/>
        <w:tab w:val="right" w:pos="9638"/>
      </w:tabs>
      <w:spacing w:before="0" w:after="0"/>
    </w:pPr>
  </w:style>
  <w:style w:type="character" w:customStyle="1" w:styleId="HeaderChar">
    <w:name w:val="Header Char"/>
    <w:basedOn w:val="DefaultParagraphFont"/>
    <w:link w:val="Header"/>
    <w:uiPriority w:val="99"/>
    <w:rsid w:val="000A3656"/>
    <w:rPr>
      <w:rFonts w:ascii="Calibri" w:hAnsi="Calibri" w:cs="Times New Roman"/>
      <w:sz w:val="20"/>
      <w:lang w:val="en-IE"/>
    </w:rPr>
  </w:style>
  <w:style w:type="paragraph" w:styleId="Footer">
    <w:name w:val="footer"/>
    <w:basedOn w:val="Normal"/>
    <w:link w:val="FooterChar"/>
    <w:uiPriority w:val="99"/>
    <w:unhideWhenUsed/>
    <w:rsid w:val="000A3656"/>
    <w:pPr>
      <w:tabs>
        <w:tab w:val="center" w:pos="4819"/>
        <w:tab w:val="right" w:pos="9638"/>
      </w:tabs>
      <w:spacing w:before="0" w:after="0"/>
    </w:pPr>
  </w:style>
  <w:style w:type="character" w:customStyle="1" w:styleId="FooterChar">
    <w:name w:val="Footer Char"/>
    <w:basedOn w:val="DefaultParagraphFont"/>
    <w:link w:val="Footer"/>
    <w:uiPriority w:val="99"/>
    <w:rsid w:val="000A3656"/>
    <w:rPr>
      <w:rFonts w:ascii="Calibri" w:hAnsi="Calibri" w:cs="Times New Roman"/>
      <w:sz w:val="20"/>
      <w:lang w:val="en-IE"/>
    </w:rPr>
  </w:style>
  <w:style w:type="character" w:styleId="CommentReference">
    <w:name w:val="annotation reference"/>
    <w:basedOn w:val="DefaultParagraphFont"/>
    <w:uiPriority w:val="99"/>
    <w:semiHidden/>
    <w:unhideWhenUsed/>
    <w:rsid w:val="000550DF"/>
    <w:rPr>
      <w:sz w:val="16"/>
      <w:szCs w:val="16"/>
    </w:rPr>
  </w:style>
  <w:style w:type="paragraph" w:styleId="CommentText">
    <w:name w:val="annotation text"/>
    <w:basedOn w:val="Normal"/>
    <w:link w:val="CommentTextChar"/>
    <w:uiPriority w:val="99"/>
    <w:unhideWhenUsed/>
    <w:rsid w:val="000550DF"/>
    <w:rPr>
      <w:szCs w:val="20"/>
    </w:rPr>
  </w:style>
  <w:style w:type="character" w:customStyle="1" w:styleId="CommentTextChar">
    <w:name w:val="Comment Text Char"/>
    <w:basedOn w:val="DefaultParagraphFont"/>
    <w:link w:val="CommentText"/>
    <w:uiPriority w:val="99"/>
    <w:semiHidden/>
    <w:rsid w:val="000550DF"/>
    <w:rPr>
      <w:rFonts w:ascii="Calibri" w:hAnsi="Calibri" w:cs="Times New Roman"/>
      <w:sz w:val="20"/>
      <w:szCs w:val="20"/>
      <w:lang w:val="en-IE"/>
    </w:rPr>
  </w:style>
  <w:style w:type="paragraph" w:styleId="CommentSubject">
    <w:name w:val="annotation subject"/>
    <w:basedOn w:val="CommentText"/>
    <w:next w:val="CommentText"/>
    <w:link w:val="CommentSubjectChar"/>
    <w:uiPriority w:val="99"/>
    <w:semiHidden/>
    <w:unhideWhenUsed/>
    <w:rsid w:val="000550DF"/>
    <w:rPr>
      <w:b/>
      <w:bCs/>
    </w:rPr>
  </w:style>
  <w:style w:type="character" w:customStyle="1" w:styleId="CommentSubjectChar">
    <w:name w:val="Comment Subject Char"/>
    <w:basedOn w:val="CommentTextChar"/>
    <w:link w:val="CommentSubject"/>
    <w:uiPriority w:val="99"/>
    <w:semiHidden/>
    <w:rsid w:val="000550DF"/>
    <w:rPr>
      <w:rFonts w:ascii="Calibri" w:hAnsi="Calibri" w:cs="Times New Roman"/>
      <w:b/>
      <w:bCs/>
      <w:sz w:val="20"/>
      <w:szCs w:val="20"/>
      <w:lang w:val="en-IE"/>
    </w:rPr>
  </w:style>
  <w:style w:type="paragraph" w:styleId="TOC1">
    <w:name w:val="toc 1"/>
    <w:basedOn w:val="Normal"/>
    <w:next w:val="Normal"/>
    <w:autoRedefine/>
    <w:uiPriority w:val="39"/>
    <w:unhideWhenUsed/>
    <w:rsid w:val="00F937A6"/>
    <w:pPr>
      <w:tabs>
        <w:tab w:val="left" w:pos="400"/>
        <w:tab w:val="right" w:leader="dot" w:pos="9629"/>
      </w:tabs>
      <w:spacing w:before="120" w:after="120"/>
      <w:jc w:val="left"/>
    </w:pPr>
    <w:rPr>
      <w:rFonts w:asciiTheme="minorHAnsi" w:hAnsiTheme="minorHAnsi" w:cstheme="minorHAnsi"/>
      <w:b/>
      <w:bCs/>
      <w:caps/>
      <w:szCs w:val="20"/>
    </w:rPr>
  </w:style>
  <w:style w:type="paragraph" w:styleId="TOC2">
    <w:name w:val="toc 2"/>
    <w:basedOn w:val="Normal"/>
    <w:next w:val="Normal"/>
    <w:autoRedefine/>
    <w:uiPriority w:val="39"/>
    <w:unhideWhenUsed/>
    <w:rsid w:val="00BE21E3"/>
    <w:pPr>
      <w:tabs>
        <w:tab w:val="left" w:pos="800"/>
        <w:tab w:val="right" w:leader="dot" w:pos="9629"/>
      </w:tabs>
      <w:spacing w:before="0" w:after="0"/>
      <w:ind w:left="200"/>
      <w:jc w:val="left"/>
    </w:pPr>
    <w:rPr>
      <w:rFonts w:asciiTheme="minorHAnsi" w:hAnsiTheme="minorHAnsi" w:cstheme="minorHAnsi"/>
      <w:smallCaps/>
      <w:szCs w:val="20"/>
    </w:rPr>
  </w:style>
  <w:style w:type="paragraph" w:styleId="TOC3">
    <w:name w:val="toc 3"/>
    <w:basedOn w:val="Normal"/>
    <w:next w:val="Normal"/>
    <w:autoRedefine/>
    <w:uiPriority w:val="39"/>
    <w:unhideWhenUsed/>
    <w:rsid w:val="00C948DE"/>
    <w:pPr>
      <w:spacing w:before="0" w:after="0"/>
      <w:ind w:left="400"/>
      <w:jc w:val="left"/>
    </w:pPr>
    <w:rPr>
      <w:rFonts w:asciiTheme="minorHAnsi" w:hAnsiTheme="minorHAnsi" w:cstheme="minorHAnsi"/>
      <w:i/>
      <w:iCs/>
      <w:szCs w:val="20"/>
    </w:rPr>
  </w:style>
  <w:style w:type="paragraph" w:styleId="TOC4">
    <w:name w:val="toc 4"/>
    <w:basedOn w:val="Normal"/>
    <w:next w:val="Normal"/>
    <w:autoRedefine/>
    <w:uiPriority w:val="39"/>
    <w:unhideWhenUsed/>
    <w:rsid w:val="00C948DE"/>
    <w:pPr>
      <w:spacing w:before="0" w:after="0"/>
      <w:ind w:left="600"/>
      <w:jc w:val="left"/>
    </w:pPr>
    <w:rPr>
      <w:rFonts w:asciiTheme="minorHAnsi" w:hAnsiTheme="minorHAnsi" w:cstheme="minorHAnsi"/>
      <w:sz w:val="18"/>
      <w:szCs w:val="18"/>
    </w:rPr>
  </w:style>
  <w:style w:type="paragraph" w:styleId="TOC5">
    <w:name w:val="toc 5"/>
    <w:basedOn w:val="Normal"/>
    <w:next w:val="Normal"/>
    <w:autoRedefine/>
    <w:uiPriority w:val="39"/>
    <w:unhideWhenUsed/>
    <w:rsid w:val="00C948DE"/>
    <w:pPr>
      <w:spacing w:before="0" w:after="0"/>
      <w:ind w:left="800"/>
      <w:jc w:val="left"/>
    </w:pPr>
    <w:rPr>
      <w:rFonts w:asciiTheme="minorHAnsi" w:hAnsiTheme="minorHAnsi" w:cstheme="minorHAnsi"/>
      <w:sz w:val="18"/>
      <w:szCs w:val="18"/>
    </w:rPr>
  </w:style>
  <w:style w:type="paragraph" w:styleId="TOC6">
    <w:name w:val="toc 6"/>
    <w:basedOn w:val="Normal"/>
    <w:next w:val="Normal"/>
    <w:autoRedefine/>
    <w:uiPriority w:val="39"/>
    <w:unhideWhenUsed/>
    <w:rsid w:val="00C948DE"/>
    <w:pPr>
      <w:spacing w:before="0" w:after="0"/>
      <w:ind w:left="1000"/>
      <w:jc w:val="left"/>
    </w:pPr>
    <w:rPr>
      <w:rFonts w:asciiTheme="minorHAnsi" w:hAnsiTheme="minorHAnsi" w:cstheme="minorHAnsi"/>
      <w:sz w:val="18"/>
      <w:szCs w:val="18"/>
    </w:rPr>
  </w:style>
  <w:style w:type="paragraph" w:styleId="TOC7">
    <w:name w:val="toc 7"/>
    <w:basedOn w:val="Normal"/>
    <w:next w:val="Normal"/>
    <w:autoRedefine/>
    <w:uiPriority w:val="39"/>
    <w:unhideWhenUsed/>
    <w:rsid w:val="00C948DE"/>
    <w:pPr>
      <w:spacing w:before="0" w:after="0"/>
      <w:ind w:left="1200"/>
      <w:jc w:val="left"/>
    </w:pPr>
    <w:rPr>
      <w:rFonts w:asciiTheme="minorHAnsi" w:hAnsiTheme="minorHAnsi" w:cstheme="minorHAnsi"/>
      <w:sz w:val="18"/>
      <w:szCs w:val="18"/>
    </w:rPr>
  </w:style>
  <w:style w:type="paragraph" w:styleId="TOC8">
    <w:name w:val="toc 8"/>
    <w:basedOn w:val="Normal"/>
    <w:next w:val="Normal"/>
    <w:autoRedefine/>
    <w:uiPriority w:val="39"/>
    <w:unhideWhenUsed/>
    <w:rsid w:val="00C948DE"/>
    <w:pPr>
      <w:spacing w:before="0" w:after="0"/>
      <w:ind w:left="1400"/>
      <w:jc w:val="left"/>
    </w:pPr>
    <w:rPr>
      <w:rFonts w:asciiTheme="minorHAnsi" w:hAnsiTheme="minorHAnsi" w:cstheme="minorHAnsi"/>
      <w:sz w:val="18"/>
      <w:szCs w:val="18"/>
    </w:rPr>
  </w:style>
  <w:style w:type="paragraph" w:styleId="TOC9">
    <w:name w:val="toc 9"/>
    <w:basedOn w:val="Normal"/>
    <w:next w:val="Normal"/>
    <w:autoRedefine/>
    <w:uiPriority w:val="39"/>
    <w:unhideWhenUsed/>
    <w:rsid w:val="00C948DE"/>
    <w:pPr>
      <w:spacing w:before="0" w:after="0"/>
      <w:ind w:left="1600"/>
      <w:jc w:val="left"/>
    </w:pPr>
    <w:rPr>
      <w:rFonts w:asciiTheme="minorHAnsi" w:hAnsiTheme="minorHAnsi" w:cstheme="minorHAnsi"/>
      <w:sz w:val="18"/>
      <w:szCs w:val="18"/>
    </w:rPr>
  </w:style>
  <w:style w:type="character" w:styleId="Hyperlink">
    <w:name w:val="Hyperlink"/>
    <w:basedOn w:val="DefaultParagraphFont"/>
    <w:uiPriority w:val="99"/>
    <w:unhideWhenUsed/>
    <w:rsid w:val="00C948DE"/>
    <w:rPr>
      <w:color w:val="0000FF" w:themeColor="hyperlink"/>
      <w:u w:val="single"/>
    </w:rPr>
  </w:style>
  <w:style w:type="paragraph" w:styleId="NormalWeb">
    <w:name w:val="Normal (Web)"/>
    <w:basedOn w:val="Normal"/>
    <w:uiPriority w:val="99"/>
    <w:unhideWhenUsed/>
    <w:rsid w:val="006705A1"/>
    <w:pPr>
      <w:widowControl/>
      <w:autoSpaceDE/>
      <w:autoSpaceDN/>
      <w:spacing w:before="100" w:beforeAutospacing="1" w:after="100" w:afterAutospacing="1"/>
      <w:jc w:val="left"/>
    </w:pPr>
    <w:rPr>
      <w:rFonts w:ascii="Times New Roman" w:hAnsi="Times New Roman"/>
      <w:sz w:val="24"/>
      <w:szCs w:val="24"/>
      <w:lang w:val="it-IT" w:eastAsia="it-IT"/>
    </w:rPr>
  </w:style>
  <w:style w:type="paragraph" w:styleId="Revision">
    <w:name w:val="Revision"/>
    <w:hidden/>
    <w:uiPriority w:val="99"/>
    <w:semiHidden/>
    <w:rsid w:val="00E37152"/>
    <w:pPr>
      <w:spacing w:after="0" w:line="240" w:lineRule="auto"/>
    </w:pPr>
    <w:rPr>
      <w:rFonts w:ascii="Calibri" w:hAnsi="Calibri" w:cs="Times New Roman"/>
      <w:sz w:val="20"/>
      <w:lang w:val="en-IE"/>
    </w:rPr>
  </w:style>
  <w:style w:type="table" w:styleId="TableGrid">
    <w:name w:val="Table Grid"/>
    <w:basedOn w:val="TableNormal"/>
    <w:uiPriority w:val="39"/>
    <w:rsid w:val="0079052E"/>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Normal"/>
    <w:next w:val="Normal"/>
    <w:rsid w:val="00E01BED"/>
    <w:pPr>
      <w:widowControl/>
      <w:adjustRightInd w:val="0"/>
      <w:spacing w:before="0" w:after="245"/>
      <w:jc w:val="left"/>
    </w:pPr>
    <w:rPr>
      <w:rFonts w:ascii="Arial" w:hAnsi="Arial"/>
      <w:sz w:val="24"/>
      <w:szCs w:val="24"/>
      <w:lang w:val="it-IT" w:eastAsia="it-IT"/>
    </w:rPr>
  </w:style>
  <w:style w:type="paragraph" w:customStyle="1" w:styleId="Elenco132">
    <w:name w:val="Elenco132"/>
    <w:basedOn w:val="Normal"/>
    <w:rsid w:val="009C6FFC"/>
    <w:pPr>
      <w:numPr>
        <w:numId w:val="6"/>
      </w:numPr>
      <w:suppressAutoHyphens/>
      <w:autoSpaceDE/>
      <w:autoSpaceDN/>
    </w:pPr>
    <w:rPr>
      <w:rFonts w:cs="Calibri"/>
      <w:sz w:val="22"/>
      <w:lang w:val="it-IT" w:eastAsia="ja-JP"/>
    </w:rPr>
  </w:style>
  <w:style w:type="character" w:customStyle="1" w:styleId="Caratterinotaapidipagina">
    <w:name w:val="Caratteri nota a piè di pagina"/>
    <w:qFormat/>
    <w:rsid w:val="009C6FFC"/>
    <w:rPr>
      <w:rFonts w:cs="Times New Roman"/>
      <w:vertAlign w:val="superscript"/>
    </w:rPr>
  </w:style>
  <w:style w:type="character" w:customStyle="1" w:styleId="Caratteredellanota">
    <w:name w:val="Carattere della nota"/>
    <w:rsid w:val="00A86680"/>
    <w:rPr>
      <w:vertAlign w:val="superscript"/>
    </w:rPr>
  </w:style>
  <w:style w:type="character" w:customStyle="1" w:styleId="TestocommentoCarattere2">
    <w:name w:val="Testo commento Carattere2"/>
    <w:uiPriority w:val="99"/>
    <w:rsid w:val="00A86680"/>
    <w:rPr>
      <w:rFonts w:ascii="Calibri" w:eastAsia="Calibri" w:hAnsi="Calibri"/>
      <w:color w:val="00000A"/>
      <w:lang w:eastAsia="en-US"/>
    </w:rPr>
  </w:style>
  <w:style w:type="character" w:customStyle="1" w:styleId="Richiamoallanotaapidipagina">
    <w:name w:val="Richiamo alla nota a piè di pagina"/>
    <w:rsid w:val="000E5593"/>
    <w:rPr>
      <w:vertAlign w:val="superscript"/>
    </w:rPr>
  </w:style>
  <w:style w:type="character" w:customStyle="1" w:styleId="Enfasigrassetto1">
    <w:name w:val="Enfasi (grassetto)1"/>
    <w:rsid w:val="000E5593"/>
    <w:rPr>
      <w:rFonts w:cs="Times New Roman"/>
      <w:b/>
      <w:bCs/>
    </w:rPr>
  </w:style>
  <w:style w:type="paragraph" w:customStyle="1" w:styleId="Blockquote">
    <w:name w:val="Blockquote"/>
    <w:basedOn w:val="Normal"/>
    <w:rsid w:val="000E5593"/>
    <w:pPr>
      <w:widowControl/>
      <w:suppressAutoHyphens/>
      <w:autoSpaceDE/>
      <w:autoSpaceDN/>
      <w:spacing w:before="100" w:after="100"/>
      <w:ind w:left="360" w:right="360"/>
      <w:jc w:val="left"/>
    </w:pPr>
    <w:rPr>
      <w:rFonts w:ascii="Times New Roman" w:hAnsi="Times New Roman"/>
      <w:color w:val="00000A"/>
      <w:sz w:val="24"/>
      <w:szCs w:val="24"/>
      <w:lang w:val="it-IT" w:eastAsia="it-IT"/>
    </w:rPr>
  </w:style>
  <w:style w:type="paragraph" w:customStyle="1" w:styleId="Default">
    <w:name w:val="Default"/>
    <w:rsid w:val="00895A05"/>
    <w:pPr>
      <w:suppressAutoHyphens/>
      <w:spacing w:after="0" w:line="240" w:lineRule="auto"/>
    </w:pPr>
    <w:rPr>
      <w:rFonts w:ascii="Calibri" w:eastAsia="Calibri" w:hAnsi="Calibri" w:cs="Calibri"/>
      <w:color w:val="000000"/>
      <w:sz w:val="24"/>
      <w:szCs w:val="24"/>
      <w:lang w:eastAsia="it-IT"/>
    </w:rPr>
  </w:style>
  <w:style w:type="paragraph" w:styleId="BalloonText">
    <w:name w:val="Balloon Text"/>
    <w:basedOn w:val="Normal"/>
    <w:link w:val="BalloonTextChar"/>
    <w:uiPriority w:val="99"/>
    <w:semiHidden/>
    <w:unhideWhenUsed/>
    <w:rsid w:val="00F03B7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3B76"/>
    <w:rPr>
      <w:rFonts w:ascii="Segoe UI" w:hAnsi="Segoe UI" w:cs="Segoe UI"/>
      <w:sz w:val="18"/>
      <w:szCs w:val="18"/>
      <w:lang w:val="en-IE"/>
    </w:rPr>
  </w:style>
  <w:style w:type="character" w:styleId="UnresolvedMention">
    <w:name w:val="Unresolved Mention"/>
    <w:basedOn w:val="DefaultParagraphFont"/>
    <w:uiPriority w:val="99"/>
    <w:semiHidden/>
    <w:unhideWhenUsed/>
    <w:rsid w:val="009C54F5"/>
    <w:rPr>
      <w:color w:val="605E5C"/>
      <w:shd w:val="clear" w:color="auto" w:fill="E1DFDD"/>
    </w:rPr>
  </w:style>
  <w:style w:type="character" w:customStyle="1" w:styleId="CollegamentoInternet">
    <w:name w:val="Collegamento Internet"/>
    <w:uiPriority w:val="99"/>
    <w:rsid w:val="00927087"/>
    <w:rPr>
      <w:rFonts w:cs="Times New Roman"/>
      <w:color w:val="0000FF"/>
      <w:u w:val="single"/>
    </w:rPr>
  </w:style>
  <w:style w:type="character" w:styleId="FollowedHyperlink">
    <w:name w:val="FollowedHyperlink"/>
    <w:basedOn w:val="DefaultParagraphFont"/>
    <w:uiPriority w:val="99"/>
    <w:semiHidden/>
    <w:unhideWhenUsed/>
    <w:rsid w:val="00905CE2"/>
    <w:rPr>
      <w:color w:val="800080" w:themeColor="followedHyperlink"/>
      <w:u w:val="single"/>
    </w:rPr>
  </w:style>
  <w:style w:type="paragraph" w:styleId="BodyText">
    <w:name w:val="Body Text"/>
    <w:basedOn w:val="Normal"/>
    <w:link w:val="BodyTextChar"/>
    <w:uiPriority w:val="1"/>
    <w:unhideWhenUsed/>
    <w:qFormat/>
    <w:rsid w:val="00122DFD"/>
    <w:pPr>
      <w:autoSpaceDE/>
      <w:autoSpaceDN/>
      <w:spacing w:before="0" w:after="0"/>
      <w:jc w:val="left"/>
    </w:pPr>
    <w:rPr>
      <w:rFonts w:ascii="Arial" w:eastAsia="Arial" w:hAnsi="Arial" w:cs="Arial"/>
      <w:sz w:val="21"/>
      <w:szCs w:val="21"/>
      <w:lang w:val="it-IT"/>
    </w:rPr>
  </w:style>
  <w:style w:type="character" w:customStyle="1" w:styleId="BodyTextChar">
    <w:name w:val="Body Text Char"/>
    <w:basedOn w:val="DefaultParagraphFont"/>
    <w:link w:val="BodyText"/>
    <w:uiPriority w:val="1"/>
    <w:rsid w:val="00122DFD"/>
    <w:rPr>
      <w:rFonts w:ascii="Arial" w:eastAsia="Arial" w:hAnsi="Arial" w:cs="Arial"/>
      <w:sz w:val="21"/>
      <w:szCs w:val="21"/>
    </w:rPr>
  </w:style>
  <w:style w:type="paragraph" w:styleId="BodyTextIndent">
    <w:name w:val="Body Text Indent"/>
    <w:basedOn w:val="Normal"/>
    <w:link w:val="BodyTextIndentChar"/>
    <w:uiPriority w:val="99"/>
    <w:semiHidden/>
    <w:unhideWhenUsed/>
    <w:rsid w:val="00122DFD"/>
    <w:pPr>
      <w:autoSpaceDE/>
      <w:autoSpaceDN/>
      <w:spacing w:before="0" w:after="120"/>
      <w:ind w:left="283"/>
      <w:jc w:val="left"/>
    </w:pPr>
    <w:rPr>
      <w:rFonts w:ascii="Arial" w:eastAsia="Arial" w:hAnsi="Arial" w:cs="Arial"/>
      <w:lang w:val="it-IT"/>
    </w:rPr>
  </w:style>
  <w:style w:type="character" w:customStyle="1" w:styleId="BodyTextIndentChar">
    <w:name w:val="Body Text Indent Char"/>
    <w:basedOn w:val="DefaultParagraphFont"/>
    <w:link w:val="BodyTextIndent"/>
    <w:uiPriority w:val="99"/>
    <w:semiHidden/>
    <w:qFormat/>
    <w:rsid w:val="00122DFD"/>
    <w:rPr>
      <w:rFonts w:ascii="Arial" w:eastAsia="Arial" w:hAnsi="Arial" w:cs="Arial"/>
      <w:sz w:val="20"/>
    </w:rPr>
  </w:style>
  <w:style w:type="table" w:customStyle="1" w:styleId="TableNormal1">
    <w:name w:val="Table Normal1"/>
    <w:uiPriority w:val="2"/>
    <w:semiHidden/>
    <w:qFormat/>
    <w:rsid w:val="00122DFD"/>
    <w:pPr>
      <w:widowControl w:val="0"/>
      <w:spacing w:after="0" w:line="240" w:lineRule="auto"/>
    </w:pPr>
    <w:rPr>
      <w:rFonts w:eastAsiaTheme="minorHAnsi"/>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36791">
      <w:bodyDiv w:val="1"/>
      <w:marLeft w:val="0"/>
      <w:marRight w:val="0"/>
      <w:marTop w:val="0"/>
      <w:marBottom w:val="0"/>
      <w:divBdr>
        <w:top w:val="none" w:sz="0" w:space="0" w:color="auto"/>
        <w:left w:val="none" w:sz="0" w:space="0" w:color="auto"/>
        <w:bottom w:val="none" w:sz="0" w:space="0" w:color="auto"/>
        <w:right w:val="none" w:sz="0" w:space="0" w:color="auto"/>
      </w:divBdr>
      <w:divsChild>
        <w:div w:id="597714411">
          <w:marLeft w:val="0"/>
          <w:marRight w:val="0"/>
          <w:marTop w:val="0"/>
          <w:marBottom w:val="0"/>
          <w:divBdr>
            <w:top w:val="none" w:sz="0" w:space="0" w:color="auto"/>
            <w:left w:val="none" w:sz="0" w:space="0" w:color="auto"/>
            <w:bottom w:val="none" w:sz="0" w:space="0" w:color="auto"/>
            <w:right w:val="none" w:sz="0" w:space="0" w:color="auto"/>
          </w:divBdr>
          <w:divsChild>
            <w:div w:id="835613281">
              <w:marLeft w:val="0"/>
              <w:marRight w:val="0"/>
              <w:marTop w:val="0"/>
              <w:marBottom w:val="0"/>
              <w:divBdr>
                <w:top w:val="none" w:sz="0" w:space="0" w:color="auto"/>
                <w:left w:val="none" w:sz="0" w:space="0" w:color="auto"/>
                <w:bottom w:val="none" w:sz="0" w:space="0" w:color="auto"/>
                <w:right w:val="none" w:sz="0" w:space="0" w:color="auto"/>
              </w:divBdr>
              <w:divsChild>
                <w:div w:id="161358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24426">
      <w:bodyDiv w:val="1"/>
      <w:marLeft w:val="0"/>
      <w:marRight w:val="0"/>
      <w:marTop w:val="0"/>
      <w:marBottom w:val="0"/>
      <w:divBdr>
        <w:top w:val="none" w:sz="0" w:space="0" w:color="auto"/>
        <w:left w:val="none" w:sz="0" w:space="0" w:color="auto"/>
        <w:bottom w:val="none" w:sz="0" w:space="0" w:color="auto"/>
        <w:right w:val="none" w:sz="0" w:space="0" w:color="auto"/>
      </w:divBdr>
      <w:divsChild>
        <w:div w:id="2070882403">
          <w:marLeft w:val="0"/>
          <w:marRight w:val="0"/>
          <w:marTop w:val="0"/>
          <w:marBottom w:val="0"/>
          <w:divBdr>
            <w:top w:val="none" w:sz="0" w:space="0" w:color="auto"/>
            <w:left w:val="none" w:sz="0" w:space="0" w:color="auto"/>
            <w:bottom w:val="none" w:sz="0" w:space="0" w:color="auto"/>
            <w:right w:val="none" w:sz="0" w:space="0" w:color="auto"/>
          </w:divBdr>
          <w:divsChild>
            <w:div w:id="1938442625">
              <w:marLeft w:val="0"/>
              <w:marRight w:val="0"/>
              <w:marTop w:val="0"/>
              <w:marBottom w:val="0"/>
              <w:divBdr>
                <w:top w:val="none" w:sz="0" w:space="0" w:color="auto"/>
                <w:left w:val="none" w:sz="0" w:space="0" w:color="auto"/>
                <w:bottom w:val="none" w:sz="0" w:space="0" w:color="auto"/>
                <w:right w:val="none" w:sz="0" w:space="0" w:color="auto"/>
              </w:divBdr>
              <w:divsChild>
                <w:div w:id="1686135181">
                  <w:marLeft w:val="0"/>
                  <w:marRight w:val="0"/>
                  <w:marTop w:val="0"/>
                  <w:marBottom w:val="0"/>
                  <w:divBdr>
                    <w:top w:val="none" w:sz="0" w:space="0" w:color="auto"/>
                    <w:left w:val="none" w:sz="0" w:space="0" w:color="auto"/>
                    <w:bottom w:val="none" w:sz="0" w:space="0" w:color="auto"/>
                    <w:right w:val="none" w:sz="0" w:space="0" w:color="auto"/>
                  </w:divBdr>
                  <w:divsChild>
                    <w:div w:id="176850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402260">
      <w:bodyDiv w:val="1"/>
      <w:marLeft w:val="0"/>
      <w:marRight w:val="0"/>
      <w:marTop w:val="0"/>
      <w:marBottom w:val="0"/>
      <w:divBdr>
        <w:top w:val="none" w:sz="0" w:space="0" w:color="auto"/>
        <w:left w:val="none" w:sz="0" w:space="0" w:color="auto"/>
        <w:bottom w:val="none" w:sz="0" w:space="0" w:color="auto"/>
        <w:right w:val="none" w:sz="0" w:space="0" w:color="auto"/>
      </w:divBdr>
      <w:divsChild>
        <w:div w:id="1471552911">
          <w:marLeft w:val="0"/>
          <w:marRight w:val="0"/>
          <w:marTop w:val="0"/>
          <w:marBottom w:val="0"/>
          <w:divBdr>
            <w:top w:val="none" w:sz="0" w:space="0" w:color="auto"/>
            <w:left w:val="none" w:sz="0" w:space="0" w:color="auto"/>
            <w:bottom w:val="none" w:sz="0" w:space="0" w:color="auto"/>
            <w:right w:val="none" w:sz="0" w:space="0" w:color="auto"/>
          </w:divBdr>
          <w:divsChild>
            <w:div w:id="69430559">
              <w:marLeft w:val="0"/>
              <w:marRight w:val="0"/>
              <w:marTop w:val="0"/>
              <w:marBottom w:val="0"/>
              <w:divBdr>
                <w:top w:val="none" w:sz="0" w:space="0" w:color="auto"/>
                <w:left w:val="none" w:sz="0" w:space="0" w:color="auto"/>
                <w:bottom w:val="none" w:sz="0" w:space="0" w:color="auto"/>
                <w:right w:val="none" w:sz="0" w:space="0" w:color="auto"/>
              </w:divBdr>
              <w:divsChild>
                <w:div w:id="48439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613942">
      <w:bodyDiv w:val="1"/>
      <w:marLeft w:val="0"/>
      <w:marRight w:val="0"/>
      <w:marTop w:val="0"/>
      <w:marBottom w:val="0"/>
      <w:divBdr>
        <w:top w:val="none" w:sz="0" w:space="0" w:color="auto"/>
        <w:left w:val="none" w:sz="0" w:space="0" w:color="auto"/>
        <w:bottom w:val="none" w:sz="0" w:space="0" w:color="auto"/>
        <w:right w:val="none" w:sz="0" w:space="0" w:color="auto"/>
      </w:divBdr>
      <w:divsChild>
        <w:div w:id="364790763">
          <w:marLeft w:val="0"/>
          <w:marRight w:val="0"/>
          <w:marTop w:val="0"/>
          <w:marBottom w:val="0"/>
          <w:divBdr>
            <w:top w:val="none" w:sz="0" w:space="0" w:color="auto"/>
            <w:left w:val="none" w:sz="0" w:space="0" w:color="auto"/>
            <w:bottom w:val="none" w:sz="0" w:space="0" w:color="auto"/>
            <w:right w:val="none" w:sz="0" w:space="0" w:color="auto"/>
          </w:divBdr>
          <w:divsChild>
            <w:div w:id="671490111">
              <w:marLeft w:val="0"/>
              <w:marRight w:val="0"/>
              <w:marTop w:val="0"/>
              <w:marBottom w:val="0"/>
              <w:divBdr>
                <w:top w:val="none" w:sz="0" w:space="0" w:color="auto"/>
                <w:left w:val="none" w:sz="0" w:space="0" w:color="auto"/>
                <w:bottom w:val="none" w:sz="0" w:space="0" w:color="auto"/>
                <w:right w:val="none" w:sz="0" w:space="0" w:color="auto"/>
              </w:divBdr>
              <w:divsChild>
                <w:div w:id="187105798">
                  <w:marLeft w:val="0"/>
                  <w:marRight w:val="0"/>
                  <w:marTop w:val="0"/>
                  <w:marBottom w:val="0"/>
                  <w:divBdr>
                    <w:top w:val="none" w:sz="0" w:space="0" w:color="auto"/>
                    <w:left w:val="none" w:sz="0" w:space="0" w:color="auto"/>
                    <w:bottom w:val="none" w:sz="0" w:space="0" w:color="auto"/>
                    <w:right w:val="none" w:sz="0" w:space="0" w:color="auto"/>
                  </w:divBdr>
                  <w:divsChild>
                    <w:div w:id="25220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361269">
      <w:bodyDiv w:val="1"/>
      <w:marLeft w:val="0"/>
      <w:marRight w:val="0"/>
      <w:marTop w:val="0"/>
      <w:marBottom w:val="0"/>
      <w:divBdr>
        <w:top w:val="none" w:sz="0" w:space="0" w:color="auto"/>
        <w:left w:val="none" w:sz="0" w:space="0" w:color="auto"/>
        <w:bottom w:val="none" w:sz="0" w:space="0" w:color="auto"/>
        <w:right w:val="none" w:sz="0" w:space="0" w:color="auto"/>
      </w:divBdr>
      <w:divsChild>
        <w:div w:id="959414038">
          <w:marLeft w:val="0"/>
          <w:marRight w:val="0"/>
          <w:marTop w:val="0"/>
          <w:marBottom w:val="0"/>
          <w:divBdr>
            <w:top w:val="none" w:sz="0" w:space="0" w:color="auto"/>
            <w:left w:val="none" w:sz="0" w:space="0" w:color="auto"/>
            <w:bottom w:val="none" w:sz="0" w:space="0" w:color="auto"/>
            <w:right w:val="none" w:sz="0" w:space="0" w:color="auto"/>
          </w:divBdr>
          <w:divsChild>
            <w:div w:id="2036729401">
              <w:marLeft w:val="0"/>
              <w:marRight w:val="0"/>
              <w:marTop w:val="0"/>
              <w:marBottom w:val="0"/>
              <w:divBdr>
                <w:top w:val="none" w:sz="0" w:space="0" w:color="auto"/>
                <w:left w:val="none" w:sz="0" w:space="0" w:color="auto"/>
                <w:bottom w:val="none" w:sz="0" w:space="0" w:color="auto"/>
                <w:right w:val="none" w:sz="0" w:space="0" w:color="auto"/>
              </w:divBdr>
              <w:divsChild>
                <w:div w:id="1296911498">
                  <w:marLeft w:val="0"/>
                  <w:marRight w:val="0"/>
                  <w:marTop w:val="0"/>
                  <w:marBottom w:val="0"/>
                  <w:divBdr>
                    <w:top w:val="none" w:sz="0" w:space="0" w:color="auto"/>
                    <w:left w:val="none" w:sz="0" w:space="0" w:color="auto"/>
                    <w:bottom w:val="none" w:sz="0" w:space="0" w:color="auto"/>
                    <w:right w:val="none" w:sz="0" w:space="0" w:color="auto"/>
                  </w:divBdr>
                  <w:divsChild>
                    <w:div w:id="30987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023403">
      <w:bodyDiv w:val="1"/>
      <w:marLeft w:val="0"/>
      <w:marRight w:val="0"/>
      <w:marTop w:val="0"/>
      <w:marBottom w:val="0"/>
      <w:divBdr>
        <w:top w:val="none" w:sz="0" w:space="0" w:color="auto"/>
        <w:left w:val="none" w:sz="0" w:space="0" w:color="auto"/>
        <w:bottom w:val="none" w:sz="0" w:space="0" w:color="auto"/>
        <w:right w:val="none" w:sz="0" w:space="0" w:color="auto"/>
      </w:divBdr>
      <w:divsChild>
        <w:div w:id="1358504880">
          <w:marLeft w:val="0"/>
          <w:marRight w:val="0"/>
          <w:marTop w:val="0"/>
          <w:marBottom w:val="0"/>
          <w:divBdr>
            <w:top w:val="none" w:sz="0" w:space="0" w:color="auto"/>
            <w:left w:val="none" w:sz="0" w:space="0" w:color="auto"/>
            <w:bottom w:val="none" w:sz="0" w:space="0" w:color="auto"/>
            <w:right w:val="none" w:sz="0" w:space="0" w:color="auto"/>
          </w:divBdr>
          <w:divsChild>
            <w:div w:id="682166014">
              <w:marLeft w:val="0"/>
              <w:marRight w:val="0"/>
              <w:marTop w:val="0"/>
              <w:marBottom w:val="0"/>
              <w:divBdr>
                <w:top w:val="none" w:sz="0" w:space="0" w:color="auto"/>
                <w:left w:val="none" w:sz="0" w:space="0" w:color="auto"/>
                <w:bottom w:val="none" w:sz="0" w:space="0" w:color="auto"/>
                <w:right w:val="none" w:sz="0" w:space="0" w:color="auto"/>
              </w:divBdr>
              <w:divsChild>
                <w:div w:id="1120151853">
                  <w:marLeft w:val="0"/>
                  <w:marRight w:val="0"/>
                  <w:marTop w:val="0"/>
                  <w:marBottom w:val="0"/>
                  <w:divBdr>
                    <w:top w:val="none" w:sz="0" w:space="0" w:color="auto"/>
                    <w:left w:val="none" w:sz="0" w:space="0" w:color="auto"/>
                    <w:bottom w:val="none" w:sz="0" w:space="0" w:color="auto"/>
                    <w:right w:val="none" w:sz="0" w:space="0" w:color="auto"/>
                  </w:divBdr>
                  <w:divsChild>
                    <w:div w:id="186373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129219">
      <w:bodyDiv w:val="1"/>
      <w:marLeft w:val="0"/>
      <w:marRight w:val="0"/>
      <w:marTop w:val="0"/>
      <w:marBottom w:val="0"/>
      <w:divBdr>
        <w:top w:val="none" w:sz="0" w:space="0" w:color="auto"/>
        <w:left w:val="none" w:sz="0" w:space="0" w:color="auto"/>
        <w:bottom w:val="none" w:sz="0" w:space="0" w:color="auto"/>
        <w:right w:val="none" w:sz="0" w:space="0" w:color="auto"/>
      </w:divBdr>
    </w:div>
    <w:div w:id="674771268">
      <w:bodyDiv w:val="1"/>
      <w:marLeft w:val="0"/>
      <w:marRight w:val="0"/>
      <w:marTop w:val="0"/>
      <w:marBottom w:val="0"/>
      <w:divBdr>
        <w:top w:val="none" w:sz="0" w:space="0" w:color="auto"/>
        <w:left w:val="none" w:sz="0" w:space="0" w:color="auto"/>
        <w:bottom w:val="none" w:sz="0" w:space="0" w:color="auto"/>
        <w:right w:val="none" w:sz="0" w:space="0" w:color="auto"/>
      </w:divBdr>
    </w:div>
    <w:div w:id="731466021">
      <w:bodyDiv w:val="1"/>
      <w:marLeft w:val="0"/>
      <w:marRight w:val="0"/>
      <w:marTop w:val="0"/>
      <w:marBottom w:val="0"/>
      <w:divBdr>
        <w:top w:val="none" w:sz="0" w:space="0" w:color="auto"/>
        <w:left w:val="none" w:sz="0" w:space="0" w:color="auto"/>
        <w:bottom w:val="none" w:sz="0" w:space="0" w:color="auto"/>
        <w:right w:val="none" w:sz="0" w:space="0" w:color="auto"/>
      </w:divBdr>
      <w:divsChild>
        <w:div w:id="1682974293">
          <w:marLeft w:val="0"/>
          <w:marRight w:val="0"/>
          <w:marTop w:val="0"/>
          <w:marBottom w:val="0"/>
          <w:divBdr>
            <w:top w:val="none" w:sz="0" w:space="0" w:color="auto"/>
            <w:left w:val="none" w:sz="0" w:space="0" w:color="auto"/>
            <w:bottom w:val="none" w:sz="0" w:space="0" w:color="auto"/>
            <w:right w:val="none" w:sz="0" w:space="0" w:color="auto"/>
          </w:divBdr>
          <w:divsChild>
            <w:div w:id="525287731">
              <w:marLeft w:val="0"/>
              <w:marRight w:val="0"/>
              <w:marTop w:val="0"/>
              <w:marBottom w:val="0"/>
              <w:divBdr>
                <w:top w:val="none" w:sz="0" w:space="0" w:color="auto"/>
                <w:left w:val="none" w:sz="0" w:space="0" w:color="auto"/>
                <w:bottom w:val="none" w:sz="0" w:space="0" w:color="auto"/>
                <w:right w:val="none" w:sz="0" w:space="0" w:color="auto"/>
              </w:divBdr>
              <w:divsChild>
                <w:div w:id="1188644216">
                  <w:marLeft w:val="0"/>
                  <w:marRight w:val="0"/>
                  <w:marTop w:val="0"/>
                  <w:marBottom w:val="0"/>
                  <w:divBdr>
                    <w:top w:val="none" w:sz="0" w:space="0" w:color="auto"/>
                    <w:left w:val="none" w:sz="0" w:space="0" w:color="auto"/>
                    <w:bottom w:val="none" w:sz="0" w:space="0" w:color="auto"/>
                    <w:right w:val="none" w:sz="0" w:space="0" w:color="auto"/>
                  </w:divBdr>
                  <w:divsChild>
                    <w:div w:id="71797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708478">
      <w:bodyDiv w:val="1"/>
      <w:marLeft w:val="0"/>
      <w:marRight w:val="0"/>
      <w:marTop w:val="0"/>
      <w:marBottom w:val="0"/>
      <w:divBdr>
        <w:top w:val="none" w:sz="0" w:space="0" w:color="auto"/>
        <w:left w:val="none" w:sz="0" w:space="0" w:color="auto"/>
        <w:bottom w:val="none" w:sz="0" w:space="0" w:color="auto"/>
        <w:right w:val="none" w:sz="0" w:space="0" w:color="auto"/>
      </w:divBdr>
      <w:divsChild>
        <w:div w:id="1281839534">
          <w:marLeft w:val="0"/>
          <w:marRight w:val="0"/>
          <w:marTop w:val="0"/>
          <w:marBottom w:val="0"/>
          <w:divBdr>
            <w:top w:val="none" w:sz="0" w:space="0" w:color="auto"/>
            <w:left w:val="none" w:sz="0" w:space="0" w:color="auto"/>
            <w:bottom w:val="none" w:sz="0" w:space="0" w:color="auto"/>
            <w:right w:val="none" w:sz="0" w:space="0" w:color="auto"/>
          </w:divBdr>
          <w:divsChild>
            <w:div w:id="880169595">
              <w:marLeft w:val="0"/>
              <w:marRight w:val="0"/>
              <w:marTop w:val="0"/>
              <w:marBottom w:val="0"/>
              <w:divBdr>
                <w:top w:val="none" w:sz="0" w:space="0" w:color="auto"/>
                <w:left w:val="none" w:sz="0" w:space="0" w:color="auto"/>
                <w:bottom w:val="none" w:sz="0" w:space="0" w:color="auto"/>
                <w:right w:val="none" w:sz="0" w:space="0" w:color="auto"/>
              </w:divBdr>
              <w:divsChild>
                <w:div w:id="1685936886">
                  <w:marLeft w:val="0"/>
                  <w:marRight w:val="0"/>
                  <w:marTop w:val="0"/>
                  <w:marBottom w:val="0"/>
                  <w:divBdr>
                    <w:top w:val="none" w:sz="0" w:space="0" w:color="auto"/>
                    <w:left w:val="none" w:sz="0" w:space="0" w:color="auto"/>
                    <w:bottom w:val="none" w:sz="0" w:space="0" w:color="auto"/>
                    <w:right w:val="none" w:sz="0" w:space="0" w:color="auto"/>
                  </w:divBdr>
                  <w:divsChild>
                    <w:div w:id="991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685379">
      <w:bodyDiv w:val="1"/>
      <w:marLeft w:val="0"/>
      <w:marRight w:val="0"/>
      <w:marTop w:val="0"/>
      <w:marBottom w:val="0"/>
      <w:divBdr>
        <w:top w:val="none" w:sz="0" w:space="0" w:color="auto"/>
        <w:left w:val="none" w:sz="0" w:space="0" w:color="auto"/>
        <w:bottom w:val="none" w:sz="0" w:space="0" w:color="auto"/>
        <w:right w:val="none" w:sz="0" w:space="0" w:color="auto"/>
      </w:divBdr>
      <w:divsChild>
        <w:div w:id="357436245">
          <w:marLeft w:val="0"/>
          <w:marRight w:val="0"/>
          <w:marTop w:val="0"/>
          <w:marBottom w:val="0"/>
          <w:divBdr>
            <w:top w:val="none" w:sz="0" w:space="0" w:color="auto"/>
            <w:left w:val="none" w:sz="0" w:space="0" w:color="auto"/>
            <w:bottom w:val="none" w:sz="0" w:space="0" w:color="auto"/>
            <w:right w:val="none" w:sz="0" w:space="0" w:color="auto"/>
          </w:divBdr>
          <w:divsChild>
            <w:div w:id="846334684">
              <w:marLeft w:val="0"/>
              <w:marRight w:val="0"/>
              <w:marTop w:val="0"/>
              <w:marBottom w:val="0"/>
              <w:divBdr>
                <w:top w:val="none" w:sz="0" w:space="0" w:color="auto"/>
                <w:left w:val="none" w:sz="0" w:space="0" w:color="auto"/>
                <w:bottom w:val="none" w:sz="0" w:space="0" w:color="auto"/>
                <w:right w:val="none" w:sz="0" w:space="0" w:color="auto"/>
              </w:divBdr>
              <w:divsChild>
                <w:div w:id="206445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735334">
      <w:bodyDiv w:val="1"/>
      <w:marLeft w:val="0"/>
      <w:marRight w:val="0"/>
      <w:marTop w:val="0"/>
      <w:marBottom w:val="0"/>
      <w:divBdr>
        <w:top w:val="none" w:sz="0" w:space="0" w:color="auto"/>
        <w:left w:val="none" w:sz="0" w:space="0" w:color="auto"/>
        <w:bottom w:val="none" w:sz="0" w:space="0" w:color="auto"/>
        <w:right w:val="none" w:sz="0" w:space="0" w:color="auto"/>
      </w:divBdr>
      <w:divsChild>
        <w:div w:id="1161577222">
          <w:marLeft w:val="0"/>
          <w:marRight w:val="0"/>
          <w:marTop w:val="0"/>
          <w:marBottom w:val="0"/>
          <w:divBdr>
            <w:top w:val="none" w:sz="0" w:space="0" w:color="auto"/>
            <w:left w:val="none" w:sz="0" w:space="0" w:color="auto"/>
            <w:bottom w:val="none" w:sz="0" w:space="0" w:color="auto"/>
            <w:right w:val="none" w:sz="0" w:space="0" w:color="auto"/>
          </w:divBdr>
          <w:divsChild>
            <w:div w:id="1434789195">
              <w:marLeft w:val="0"/>
              <w:marRight w:val="0"/>
              <w:marTop w:val="0"/>
              <w:marBottom w:val="0"/>
              <w:divBdr>
                <w:top w:val="none" w:sz="0" w:space="0" w:color="auto"/>
                <w:left w:val="none" w:sz="0" w:space="0" w:color="auto"/>
                <w:bottom w:val="none" w:sz="0" w:space="0" w:color="auto"/>
                <w:right w:val="none" w:sz="0" w:space="0" w:color="auto"/>
              </w:divBdr>
              <w:divsChild>
                <w:div w:id="66220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183854">
      <w:bodyDiv w:val="1"/>
      <w:marLeft w:val="0"/>
      <w:marRight w:val="0"/>
      <w:marTop w:val="0"/>
      <w:marBottom w:val="0"/>
      <w:divBdr>
        <w:top w:val="none" w:sz="0" w:space="0" w:color="auto"/>
        <w:left w:val="none" w:sz="0" w:space="0" w:color="auto"/>
        <w:bottom w:val="none" w:sz="0" w:space="0" w:color="auto"/>
        <w:right w:val="none" w:sz="0" w:space="0" w:color="auto"/>
      </w:divBdr>
      <w:divsChild>
        <w:div w:id="1052509146">
          <w:marLeft w:val="0"/>
          <w:marRight w:val="0"/>
          <w:marTop w:val="0"/>
          <w:marBottom w:val="0"/>
          <w:divBdr>
            <w:top w:val="none" w:sz="0" w:space="0" w:color="auto"/>
            <w:left w:val="none" w:sz="0" w:space="0" w:color="auto"/>
            <w:bottom w:val="none" w:sz="0" w:space="0" w:color="auto"/>
            <w:right w:val="none" w:sz="0" w:space="0" w:color="auto"/>
          </w:divBdr>
          <w:divsChild>
            <w:div w:id="154151493">
              <w:marLeft w:val="0"/>
              <w:marRight w:val="0"/>
              <w:marTop w:val="0"/>
              <w:marBottom w:val="0"/>
              <w:divBdr>
                <w:top w:val="none" w:sz="0" w:space="0" w:color="auto"/>
                <w:left w:val="none" w:sz="0" w:space="0" w:color="auto"/>
                <w:bottom w:val="none" w:sz="0" w:space="0" w:color="auto"/>
                <w:right w:val="none" w:sz="0" w:space="0" w:color="auto"/>
              </w:divBdr>
              <w:divsChild>
                <w:div w:id="107835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073652">
      <w:bodyDiv w:val="1"/>
      <w:marLeft w:val="0"/>
      <w:marRight w:val="0"/>
      <w:marTop w:val="0"/>
      <w:marBottom w:val="0"/>
      <w:divBdr>
        <w:top w:val="none" w:sz="0" w:space="0" w:color="auto"/>
        <w:left w:val="none" w:sz="0" w:space="0" w:color="auto"/>
        <w:bottom w:val="none" w:sz="0" w:space="0" w:color="auto"/>
        <w:right w:val="none" w:sz="0" w:space="0" w:color="auto"/>
      </w:divBdr>
      <w:divsChild>
        <w:div w:id="854341337">
          <w:marLeft w:val="0"/>
          <w:marRight w:val="0"/>
          <w:marTop w:val="0"/>
          <w:marBottom w:val="0"/>
          <w:divBdr>
            <w:top w:val="none" w:sz="0" w:space="0" w:color="auto"/>
            <w:left w:val="none" w:sz="0" w:space="0" w:color="auto"/>
            <w:bottom w:val="none" w:sz="0" w:space="0" w:color="auto"/>
            <w:right w:val="none" w:sz="0" w:space="0" w:color="auto"/>
          </w:divBdr>
          <w:divsChild>
            <w:div w:id="442042637">
              <w:marLeft w:val="0"/>
              <w:marRight w:val="0"/>
              <w:marTop w:val="0"/>
              <w:marBottom w:val="0"/>
              <w:divBdr>
                <w:top w:val="none" w:sz="0" w:space="0" w:color="auto"/>
                <w:left w:val="none" w:sz="0" w:space="0" w:color="auto"/>
                <w:bottom w:val="none" w:sz="0" w:space="0" w:color="auto"/>
                <w:right w:val="none" w:sz="0" w:space="0" w:color="auto"/>
              </w:divBdr>
              <w:divsChild>
                <w:div w:id="874853841">
                  <w:marLeft w:val="0"/>
                  <w:marRight w:val="0"/>
                  <w:marTop w:val="0"/>
                  <w:marBottom w:val="0"/>
                  <w:divBdr>
                    <w:top w:val="none" w:sz="0" w:space="0" w:color="auto"/>
                    <w:left w:val="none" w:sz="0" w:space="0" w:color="auto"/>
                    <w:bottom w:val="none" w:sz="0" w:space="0" w:color="auto"/>
                    <w:right w:val="none" w:sz="0" w:space="0" w:color="auto"/>
                  </w:divBdr>
                  <w:divsChild>
                    <w:div w:id="40904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226257">
      <w:bodyDiv w:val="1"/>
      <w:marLeft w:val="0"/>
      <w:marRight w:val="0"/>
      <w:marTop w:val="0"/>
      <w:marBottom w:val="0"/>
      <w:divBdr>
        <w:top w:val="none" w:sz="0" w:space="0" w:color="auto"/>
        <w:left w:val="none" w:sz="0" w:space="0" w:color="auto"/>
        <w:bottom w:val="none" w:sz="0" w:space="0" w:color="auto"/>
        <w:right w:val="none" w:sz="0" w:space="0" w:color="auto"/>
      </w:divBdr>
      <w:divsChild>
        <w:div w:id="293802434">
          <w:marLeft w:val="0"/>
          <w:marRight w:val="0"/>
          <w:marTop w:val="0"/>
          <w:marBottom w:val="0"/>
          <w:divBdr>
            <w:top w:val="none" w:sz="0" w:space="0" w:color="auto"/>
            <w:left w:val="none" w:sz="0" w:space="0" w:color="auto"/>
            <w:bottom w:val="none" w:sz="0" w:space="0" w:color="auto"/>
            <w:right w:val="none" w:sz="0" w:space="0" w:color="auto"/>
          </w:divBdr>
          <w:divsChild>
            <w:div w:id="1138961782">
              <w:marLeft w:val="0"/>
              <w:marRight w:val="0"/>
              <w:marTop w:val="0"/>
              <w:marBottom w:val="0"/>
              <w:divBdr>
                <w:top w:val="none" w:sz="0" w:space="0" w:color="auto"/>
                <w:left w:val="none" w:sz="0" w:space="0" w:color="auto"/>
                <w:bottom w:val="none" w:sz="0" w:space="0" w:color="auto"/>
                <w:right w:val="none" w:sz="0" w:space="0" w:color="auto"/>
              </w:divBdr>
              <w:divsChild>
                <w:div w:id="2922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358813">
      <w:bodyDiv w:val="1"/>
      <w:marLeft w:val="0"/>
      <w:marRight w:val="0"/>
      <w:marTop w:val="0"/>
      <w:marBottom w:val="0"/>
      <w:divBdr>
        <w:top w:val="none" w:sz="0" w:space="0" w:color="auto"/>
        <w:left w:val="none" w:sz="0" w:space="0" w:color="auto"/>
        <w:bottom w:val="none" w:sz="0" w:space="0" w:color="auto"/>
        <w:right w:val="none" w:sz="0" w:space="0" w:color="auto"/>
      </w:divBdr>
      <w:divsChild>
        <w:div w:id="737479096">
          <w:marLeft w:val="0"/>
          <w:marRight w:val="0"/>
          <w:marTop w:val="0"/>
          <w:marBottom w:val="0"/>
          <w:divBdr>
            <w:top w:val="none" w:sz="0" w:space="0" w:color="auto"/>
            <w:left w:val="none" w:sz="0" w:space="0" w:color="auto"/>
            <w:bottom w:val="none" w:sz="0" w:space="0" w:color="auto"/>
            <w:right w:val="none" w:sz="0" w:space="0" w:color="auto"/>
          </w:divBdr>
          <w:divsChild>
            <w:div w:id="1644962786">
              <w:marLeft w:val="0"/>
              <w:marRight w:val="0"/>
              <w:marTop w:val="0"/>
              <w:marBottom w:val="0"/>
              <w:divBdr>
                <w:top w:val="none" w:sz="0" w:space="0" w:color="auto"/>
                <w:left w:val="none" w:sz="0" w:space="0" w:color="auto"/>
                <w:bottom w:val="none" w:sz="0" w:space="0" w:color="auto"/>
                <w:right w:val="none" w:sz="0" w:space="0" w:color="auto"/>
              </w:divBdr>
              <w:divsChild>
                <w:div w:id="133348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186766">
      <w:bodyDiv w:val="1"/>
      <w:marLeft w:val="0"/>
      <w:marRight w:val="0"/>
      <w:marTop w:val="0"/>
      <w:marBottom w:val="0"/>
      <w:divBdr>
        <w:top w:val="none" w:sz="0" w:space="0" w:color="auto"/>
        <w:left w:val="none" w:sz="0" w:space="0" w:color="auto"/>
        <w:bottom w:val="none" w:sz="0" w:space="0" w:color="auto"/>
        <w:right w:val="none" w:sz="0" w:space="0" w:color="auto"/>
      </w:divBdr>
      <w:divsChild>
        <w:div w:id="636573965">
          <w:marLeft w:val="0"/>
          <w:marRight w:val="0"/>
          <w:marTop w:val="0"/>
          <w:marBottom w:val="0"/>
          <w:divBdr>
            <w:top w:val="none" w:sz="0" w:space="0" w:color="auto"/>
            <w:left w:val="none" w:sz="0" w:space="0" w:color="auto"/>
            <w:bottom w:val="none" w:sz="0" w:space="0" w:color="auto"/>
            <w:right w:val="none" w:sz="0" w:space="0" w:color="auto"/>
          </w:divBdr>
          <w:divsChild>
            <w:div w:id="1243904800">
              <w:marLeft w:val="0"/>
              <w:marRight w:val="0"/>
              <w:marTop w:val="0"/>
              <w:marBottom w:val="0"/>
              <w:divBdr>
                <w:top w:val="none" w:sz="0" w:space="0" w:color="auto"/>
                <w:left w:val="none" w:sz="0" w:space="0" w:color="auto"/>
                <w:bottom w:val="none" w:sz="0" w:space="0" w:color="auto"/>
                <w:right w:val="none" w:sz="0" w:space="0" w:color="auto"/>
              </w:divBdr>
              <w:divsChild>
                <w:div w:id="1259675515">
                  <w:marLeft w:val="0"/>
                  <w:marRight w:val="0"/>
                  <w:marTop w:val="0"/>
                  <w:marBottom w:val="0"/>
                  <w:divBdr>
                    <w:top w:val="none" w:sz="0" w:space="0" w:color="auto"/>
                    <w:left w:val="none" w:sz="0" w:space="0" w:color="auto"/>
                    <w:bottom w:val="none" w:sz="0" w:space="0" w:color="auto"/>
                    <w:right w:val="none" w:sz="0" w:space="0" w:color="auto"/>
                  </w:divBdr>
                  <w:divsChild>
                    <w:div w:id="167144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378912">
      <w:bodyDiv w:val="1"/>
      <w:marLeft w:val="0"/>
      <w:marRight w:val="0"/>
      <w:marTop w:val="0"/>
      <w:marBottom w:val="0"/>
      <w:divBdr>
        <w:top w:val="none" w:sz="0" w:space="0" w:color="auto"/>
        <w:left w:val="none" w:sz="0" w:space="0" w:color="auto"/>
        <w:bottom w:val="none" w:sz="0" w:space="0" w:color="auto"/>
        <w:right w:val="none" w:sz="0" w:space="0" w:color="auto"/>
      </w:divBdr>
    </w:div>
    <w:div w:id="1902908237">
      <w:bodyDiv w:val="1"/>
      <w:marLeft w:val="0"/>
      <w:marRight w:val="0"/>
      <w:marTop w:val="0"/>
      <w:marBottom w:val="0"/>
      <w:divBdr>
        <w:top w:val="none" w:sz="0" w:space="0" w:color="auto"/>
        <w:left w:val="none" w:sz="0" w:space="0" w:color="auto"/>
        <w:bottom w:val="none" w:sz="0" w:space="0" w:color="auto"/>
        <w:right w:val="none" w:sz="0" w:space="0" w:color="auto"/>
      </w:divBdr>
      <w:divsChild>
        <w:div w:id="506940367">
          <w:marLeft w:val="0"/>
          <w:marRight w:val="0"/>
          <w:marTop w:val="0"/>
          <w:marBottom w:val="0"/>
          <w:divBdr>
            <w:top w:val="none" w:sz="0" w:space="0" w:color="auto"/>
            <w:left w:val="none" w:sz="0" w:space="0" w:color="auto"/>
            <w:bottom w:val="none" w:sz="0" w:space="0" w:color="auto"/>
            <w:right w:val="none" w:sz="0" w:space="0" w:color="auto"/>
          </w:divBdr>
          <w:divsChild>
            <w:div w:id="1637638358">
              <w:marLeft w:val="0"/>
              <w:marRight w:val="0"/>
              <w:marTop w:val="0"/>
              <w:marBottom w:val="0"/>
              <w:divBdr>
                <w:top w:val="none" w:sz="0" w:space="0" w:color="auto"/>
                <w:left w:val="none" w:sz="0" w:space="0" w:color="auto"/>
                <w:bottom w:val="none" w:sz="0" w:space="0" w:color="auto"/>
                <w:right w:val="none" w:sz="0" w:space="0" w:color="auto"/>
              </w:divBdr>
              <w:divsChild>
                <w:div w:id="1624651442">
                  <w:marLeft w:val="0"/>
                  <w:marRight w:val="0"/>
                  <w:marTop w:val="0"/>
                  <w:marBottom w:val="0"/>
                  <w:divBdr>
                    <w:top w:val="none" w:sz="0" w:space="0" w:color="auto"/>
                    <w:left w:val="none" w:sz="0" w:space="0" w:color="auto"/>
                    <w:bottom w:val="none" w:sz="0" w:space="0" w:color="auto"/>
                    <w:right w:val="none" w:sz="0" w:space="0" w:color="auto"/>
                  </w:divBdr>
                  <w:divsChild>
                    <w:div w:id="23038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332488">
      <w:bodyDiv w:val="1"/>
      <w:marLeft w:val="0"/>
      <w:marRight w:val="0"/>
      <w:marTop w:val="0"/>
      <w:marBottom w:val="0"/>
      <w:divBdr>
        <w:top w:val="none" w:sz="0" w:space="0" w:color="auto"/>
        <w:left w:val="none" w:sz="0" w:space="0" w:color="auto"/>
        <w:bottom w:val="none" w:sz="0" w:space="0" w:color="auto"/>
        <w:right w:val="none" w:sz="0" w:space="0" w:color="auto"/>
      </w:divBdr>
      <w:divsChild>
        <w:div w:id="1754081199">
          <w:marLeft w:val="0"/>
          <w:marRight w:val="0"/>
          <w:marTop w:val="0"/>
          <w:marBottom w:val="0"/>
          <w:divBdr>
            <w:top w:val="none" w:sz="0" w:space="0" w:color="auto"/>
            <w:left w:val="none" w:sz="0" w:space="0" w:color="auto"/>
            <w:bottom w:val="none" w:sz="0" w:space="0" w:color="auto"/>
            <w:right w:val="none" w:sz="0" w:space="0" w:color="auto"/>
          </w:divBdr>
          <w:divsChild>
            <w:div w:id="1848252620">
              <w:marLeft w:val="0"/>
              <w:marRight w:val="0"/>
              <w:marTop w:val="0"/>
              <w:marBottom w:val="0"/>
              <w:divBdr>
                <w:top w:val="none" w:sz="0" w:space="0" w:color="auto"/>
                <w:left w:val="none" w:sz="0" w:space="0" w:color="auto"/>
                <w:bottom w:val="none" w:sz="0" w:space="0" w:color="auto"/>
                <w:right w:val="none" w:sz="0" w:space="0" w:color="auto"/>
              </w:divBdr>
              <w:divsChild>
                <w:div w:id="311064150">
                  <w:marLeft w:val="0"/>
                  <w:marRight w:val="0"/>
                  <w:marTop w:val="0"/>
                  <w:marBottom w:val="0"/>
                  <w:divBdr>
                    <w:top w:val="none" w:sz="0" w:space="0" w:color="auto"/>
                    <w:left w:val="none" w:sz="0" w:space="0" w:color="auto"/>
                    <w:bottom w:val="none" w:sz="0" w:space="0" w:color="auto"/>
                    <w:right w:val="none" w:sz="0" w:space="0" w:color="auto"/>
                  </w:divBdr>
                  <w:divsChild>
                    <w:div w:id="130314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587714">
      <w:bodyDiv w:val="1"/>
      <w:marLeft w:val="0"/>
      <w:marRight w:val="0"/>
      <w:marTop w:val="0"/>
      <w:marBottom w:val="0"/>
      <w:divBdr>
        <w:top w:val="none" w:sz="0" w:space="0" w:color="auto"/>
        <w:left w:val="none" w:sz="0" w:space="0" w:color="auto"/>
        <w:bottom w:val="none" w:sz="0" w:space="0" w:color="auto"/>
        <w:right w:val="none" w:sz="0" w:space="0" w:color="auto"/>
      </w:divBdr>
      <w:divsChild>
        <w:div w:id="529882747">
          <w:marLeft w:val="0"/>
          <w:marRight w:val="0"/>
          <w:marTop w:val="0"/>
          <w:marBottom w:val="0"/>
          <w:divBdr>
            <w:top w:val="none" w:sz="0" w:space="0" w:color="auto"/>
            <w:left w:val="none" w:sz="0" w:space="0" w:color="auto"/>
            <w:bottom w:val="none" w:sz="0" w:space="0" w:color="auto"/>
            <w:right w:val="none" w:sz="0" w:space="0" w:color="auto"/>
          </w:divBdr>
          <w:divsChild>
            <w:div w:id="1319769774">
              <w:marLeft w:val="0"/>
              <w:marRight w:val="0"/>
              <w:marTop w:val="0"/>
              <w:marBottom w:val="0"/>
              <w:divBdr>
                <w:top w:val="none" w:sz="0" w:space="0" w:color="auto"/>
                <w:left w:val="none" w:sz="0" w:space="0" w:color="auto"/>
                <w:bottom w:val="none" w:sz="0" w:space="0" w:color="auto"/>
                <w:right w:val="none" w:sz="0" w:space="0" w:color="auto"/>
              </w:divBdr>
              <w:divsChild>
                <w:div w:id="333536605">
                  <w:marLeft w:val="0"/>
                  <w:marRight w:val="0"/>
                  <w:marTop w:val="0"/>
                  <w:marBottom w:val="0"/>
                  <w:divBdr>
                    <w:top w:val="none" w:sz="0" w:space="0" w:color="auto"/>
                    <w:left w:val="none" w:sz="0" w:space="0" w:color="auto"/>
                    <w:bottom w:val="none" w:sz="0" w:space="0" w:color="auto"/>
                    <w:right w:val="none" w:sz="0" w:space="0" w:color="auto"/>
                  </w:divBdr>
                  <w:divsChild>
                    <w:div w:id="29780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336310">
          <w:marLeft w:val="0"/>
          <w:marRight w:val="0"/>
          <w:marTop w:val="0"/>
          <w:marBottom w:val="0"/>
          <w:divBdr>
            <w:top w:val="none" w:sz="0" w:space="0" w:color="auto"/>
            <w:left w:val="none" w:sz="0" w:space="0" w:color="auto"/>
            <w:bottom w:val="none" w:sz="0" w:space="0" w:color="auto"/>
            <w:right w:val="none" w:sz="0" w:space="0" w:color="auto"/>
          </w:divBdr>
          <w:divsChild>
            <w:div w:id="582952431">
              <w:marLeft w:val="0"/>
              <w:marRight w:val="0"/>
              <w:marTop w:val="0"/>
              <w:marBottom w:val="0"/>
              <w:divBdr>
                <w:top w:val="none" w:sz="0" w:space="0" w:color="auto"/>
                <w:left w:val="none" w:sz="0" w:space="0" w:color="auto"/>
                <w:bottom w:val="none" w:sz="0" w:space="0" w:color="auto"/>
                <w:right w:val="none" w:sz="0" w:space="0" w:color="auto"/>
              </w:divBdr>
              <w:divsChild>
                <w:div w:id="1774203084">
                  <w:marLeft w:val="0"/>
                  <w:marRight w:val="0"/>
                  <w:marTop w:val="0"/>
                  <w:marBottom w:val="0"/>
                  <w:divBdr>
                    <w:top w:val="none" w:sz="0" w:space="0" w:color="auto"/>
                    <w:left w:val="none" w:sz="0" w:space="0" w:color="auto"/>
                    <w:bottom w:val="none" w:sz="0" w:space="0" w:color="auto"/>
                    <w:right w:val="none" w:sz="0" w:space="0" w:color="auto"/>
                  </w:divBdr>
                  <w:divsChild>
                    <w:div w:id="20244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7966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0.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5F9D4-46AD-4032-A95B-4DF288C2E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1572</Words>
  <Characters>8961</Characters>
  <Application>Microsoft Office Word</Application>
  <DocSecurity>0</DocSecurity>
  <Lines>74</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Salvatore Tarantino</dc:creator>
  <cp:keywords/>
  <dc:description/>
  <cp:lastModifiedBy>Vera Tomaino</cp:lastModifiedBy>
  <cp:revision>9</cp:revision>
  <cp:lastPrinted>2025-04-01T07:32:00Z</cp:lastPrinted>
  <dcterms:created xsi:type="dcterms:W3CDTF">2025-04-01T07:42:00Z</dcterms:created>
  <dcterms:modified xsi:type="dcterms:W3CDTF">2025-04-01T09:06:00Z</dcterms:modified>
</cp:coreProperties>
</file>